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CB4" w:rsidRDefault="00F66CB4">
      <w:pPr>
        <w:shd w:val="clear" w:color="auto" w:fill="FFFFFF"/>
        <w:rPr>
          <w:color w:val="000000"/>
        </w:rPr>
      </w:pPr>
    </w:p>
    <w:p w:rsidR="00F91541" w:rsidRPr="000B20E6" w:rsidRDefault="00F91541">
      <w:pPr>
        <w:shd w:val="clear" w:color="auto" w:fill="FFFFFF"/>
        <w:rPr>
          <w:color w:val="000000"/>
        </w:rPr>
      </w:pPr>
    </w:p>
    <w:p w:rsidR="00F66CB4" w:rsidRPr="000B20E6" w:rsidRDefault="00810321" w:rsidP="00BA18E2">
      <w:pPr>
        <w:pStyle w:val="GOSTNormal"/>
      </w:pPr>
      <w:r w:rsidRPr="000B20E6">
        <w:t xml:space="preserve">Информация </w:t>
      </w:r>
      <w:proofErr w:type="gramStart"/>
      <w:r w:rsidRPr="000B20E6">
        <w:t xml:space="preserve">о </w:t>
      </w:r>
      <w:r w:rsidR="003175C3">
        <w:t>перечне</w:t>
      </w:r>
      <w:r w:rsidRPr="000B20E6">
        <w:t xml:space="preserve"> полномочий</w:t>
      </w:r>
      <w:r w:rsidR="00F63A10">
        <w:t xml:space="preserve"> для указ</w:t>
      </w:r>
      <w:bookmarkStart w:id="0" w:name="_GoBack"/>
      <w:bookmarkEnd w:id="0"/>
      <w:r w:rsidR="003175C3">
        <w:t>ания</w:t>
      </w:r>
      <w:r w:rsidRPr="000B20E6">
        <w:t xml:space="preserve"> в заявке на подключение пользователей для работы</w:t>
      </w:r>
      <w:proofErr w:type="gramEnd"/>
      <w:r w:rsidRPr="000B20E6">
        <w:t xml:space="preserve"> в подсистеме управления расходами государственной интегрированной информационной системы управления общественными финансами «Электронный бюджет».</w:t>
      </w:r>
    </w:p>
    <w:p w:rsidR="00F66CB4" w:rsidRPr="000B20E6" w:rsidRDefault="00F66CB4">
      <w:pPr>
        <w:shd w:val="clear" w:color="auto" w:fill="FFFFFF"/>
        <w:rPr>
          <w:color w:val="000000"/>
        </w:rPr>
      </w:pPr>
    </w:p>
    <w:tbl>
      <w:tblPr>
        <w:tblStyle w:val="a9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68"/>
        <w:gridCol w:w="5343"/>
        <w:gridCol w:w="3534"/>
      </w:tblGrid>
      <w:tr w:rsidR="00F66CB4" w:rsidRPr="000B20E6" w:rsidTr="000C44FC">
        <w:trPr>
          <w:trHeight w:val="947"/>
          <w:tblHeader/>
        </w:trPr>
        <w:tc>
          <w:tcPr>
            <w:tcW w:w="468" w:type="dxa"/>
            <w:shd w:val="clear" w:color="auto" w:fill="auto"/>
            <w:vAlign w:val="center"/>
          </w:tcPr>
          <w:p w:rsidR="00F66CB4" w:rsidRPr="000C44FC" w:rsidRDefault="00810321" w:rsidP="00BA18E2">
            <w:pPr>
              <w:pStyle w:val="GOSTTableHead"/>
            </w:pPr>
            <w:r w:rsidRPr="000C44FC">
              <w:t xml:space="preserve">№ </w:t>
            </w:r>
            <w:proofErr w:type="spellStart"/>
            <w:proofErr w:type="gramStart"/>
            <w:r w:rsidRPr="000C44FC">
              <w:t>п</w:t>
            </w:r>
            <w:proofErr w:type="spellEnd"/>
            <w:proofErr w:type="gramEnd"/>
            <w:r w:rsidRPr="000C44FC">
              <w:t>/</w:t>
            </w:r>
            <w:proofErr w:type="spellStart"/>
            <w:r w:rsidRPr="000C44FC">
              <w:t>п</w:t>
            </w:r>
            <w:proofErr w:type="spellEnd"/>
          </w:p>
        </w:tc>
        <w:tc>
          <w:tcPr>
            <w:tcW w:w="5343" w:type="dxa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6CB4" w:rsidRPr="000C44FC" w:rsidRDefault="00810321" w:rsidP="00BA18E2">
            <w:pPr>
              <w:pStyle w:val="GOSTTableHead"/>
            </w:pPr>
            <w:r w:rsidRPr="000C44FC">
              <w:t>Полномочие</w:t>
            </w:r>
          </w:p>
        </w:tc>
        <w:tc>
          <w:tcPr>
            <w:tcW w:w="3534" w:type="dxa"/>
            <w:shd w:val="clear" w:color="auto" w:fill="auto"/>
            <w:vAlign w:val="center"/>
          </w:tcPr>
          <w:p w:rsidR="00F66CB4" w:rsidRPr="000C44FC" w:rsidRDefault="00FB3C51" w:rsidP="00BA18E2">
            <w:pPr>
              <w:pStyle w:val="GOSTTableHead"/>
            </w:pPr>
            <w:r>
              <w:rPr>
                <w:b w:val="0"/>
                <w:spacing w:val="6"/>
                <w:sz w:val="20"/>
              </w:rPr>
              <w:t>Доступная функция</w:t>
            </w:r>
          </w:p>
        </w:tc>
      </w:tr>
      <w:tr w:rsidR="00F66CB4" w:rsidRPr="000B20E6">
        <w:trPr>
          <w:trHeight w:val="200"/>
        </w:trPr>
        <w:tc>
          <w:tcPr>
            <w:tcW w:w="9345" w:type="dxa"/>
            <w:gridSpan w:val="3"/>
          </w:tcPr>
          <w:p w:rsidR="00F66CB4" w:rsidRPr="000B20E6" w:rsidRDefault="00810321">
            <w:pPr>
              <w:spacing w:before="120" w:after="120"/>
              <w:ind w:left="57" w:right="57"/>
              <w:jc w:val="center"/>
              <w:rPr>
                <w:b/>
                <w:color w:val="000000"/>
              </w:rPr>
            </w:pPr>
            <w:r w:rsidRPr="000B20E6">
              <w:rPr>
                <w:b/>
                <w:color w:val="000000"/>
              </w:rPr>
              <w:t xml:space="preserve">Для главных распорядителей бюджетных средств федерального бюджета (далее – ГРБС) и главных администраторов источников финансирования дефицита </w:t>
            </w:r>
            <w:r w:rsidR="00AD60E5" w:rsidRPr="000B20E6">
              <w:rPr>
                <w:b/>
                <w:color w:val="000000"/>
              </w:rPr>
              <w:t xml:space="preserve">федерального </w:t>
            </w:r>
            <w:r w:rsidRPr="000B20E6">
              <w:rPr>
                <w:b/>
                <w:color w:val="000000"/>
              </w:rPr>
              <w:t>бюджета (далее – ГАИФ)</w:t>
            </w:r>
          </w:p>
        </w:tc>
      </w:tr>
      <w:tr w:rsidR="00FB3C51" w:rsidRPr="000B20E6" w:rsidTr="008658FA">
        <w:trPr>
          <w:trHeight w:val="567"/>
        </w:trPr>
        <w:tc>
          <w:tcPr>
            <w:tcW w:w="468" w:type="dxa"/>
            <w:vMerge w:val="restart"/>
            <w:vAlign w:val="center"/>
          </w:tcPr>
          <w:p w:rsidR="00FB3C51" w:rsidRPr="000B20E6" w:rsidRDefault="00FB3C51" w:rsidP="00FB3C51">
            <w:pPr>
              <w:pStyle w:val="GOSTTableListNum1"/>
              <w:numPr>
                <w:ilvl w:val="0"/>
                <w:numId w:val="34"/>
              </w:numPr>
              <w:ind w:left="57" w:firstLine="0"/>
              <w:jc w:val="center"/>
            </w:pPr>
          </w:p>
        </w:tc>
        <w:tc>
          <w:tcPr>
            <w:tcW w:w="5343" w:type="dxa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Pr="000B20E6" w:rsidRDefault="00FB3C51" w:rsidP="00FB3C51">
            <w:pPr>
              <w:pStyle w:val="GOSTTablenorm"/>
              <w:jc w:val="left"/>
            </w:pPr>
            <w:r w:rsidRPr="000B20E6">
              <w:t>Распределение и доведение бюджетных данных</w:t>
            </w:r>
          </w:p>
        </w:tc>
        <w:tc>
          <w:tcPr>
            <w:tcW w:w="35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Pr="000B20E6" w:rsidRDefault="00FB3C51" w:rsidP="00FB3C51">
            <w:pPr>
              <w:pStyle w:val="GOSTTablenorm"/>
              <w:jc w:val="center"/>
            </w:pPr>
            <w:r w:rsidRPr="000B20E6">
              <w:t>Ввод данных</w:t>
            </w:r>
          </w:p>
        </w:tc>
      </w:tr>
      <w:tr w:rsidR="00FB3C51" w:rsidRPr="000B20E6" w:rsidTr="008658FA">
        <w:trPr>
          <w:trHeight w:val="567"/>
        </w:trPr>
        <w:tc>
          <w:tcPr>
            <w:tcW w:w="468" w:type="dxa"/>
            <w:vMerge/>
            <w:vAlign w:val="center"/>
          </w:tcPr>
          <w:p w:rsidR="00FB3C51" w:rsidRPr="000B20E6" w:rsidRDefault="00FB3C51" w:rsidP="00FB3C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5343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Pr="000B20E6" w:rsidRDefault="00FB3C51" w:rsidP="00FB3C51">
            <w:pPr>
              <w:pStyle w:val="GOSTTablenorm"/>
              <w:jc w:val="left"/>
            </w:pPr>
          </w:p>
        </w:tc>
        <w:tc>
          <w:tcPr>
            <w:tcW w:w="35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Pr="000B20E6" w:rsidRDefault="00FB3C51" w:rsidP="00FB3C51">
            <w:pPr>
              <w:pStyle w:val="GOSTTablenorm"/>
              <w:jc w:val="center"/>
            </w:pPr>
            <w:r w:rsidRPr="000B20E6">
              <w:t>Просмотр</w:t>
            </w:r>
          </w:p>
        </w:tc>
      </w:tr>
      <w:tr w:rsidR="00FB3C51" w:rsidRPr="000B20E6" w:rsidTr="008658FA">
        <w:trPr>
          <w:trHeight w:val="567"/>
        </w:trPr>
        <w:tc>
          <w:tcPr>
            <w:tcW w:w="468" w:type="dxa"/>
            <w:vMerge/>
            <w:vAlign w:val="center"/>
          </w:tcPr>
          <w:p w:rsidR="00FB3C51" w:rsidRPr="000B20E6" w:rsidRDefault="00FB3C51" w:rsidP="00FB3C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5343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Pr="000B20E6" w:rsidRDefault="00FB3C51" w:rsidP="00FB3C51">
            <w:pPr>
              <w:pStyle w:val="GOSTTablenorm"/>
              <w:jc w:val="left"/>
            </w:pPr>
          </w:p>
        </w:tc>
        <w:tc>
          <w:tcPr>
            <w:tcW w:w="35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Pr="000B20E6" w:rsidRDefault="00FB3C51" w:rsidP="00FB3C51">
            <w:pPr>
              <w:pStyle w:val="GOSTTablenorm"/>
              <w:jc w:val="center"/>
            </w:pPr>
            <w:r w:rsidRPr="000B20E6">
              <w:t>Согласование</w:t>
            </w:r>
          </w:p>
        </w:tc>
      </w:tr>
      <w:tr w:rsidR="00FB3C51" w:rsidRPr="000B20E6" w:rsidTr="008658FA">
        <w:trPr>
          <w:trHeight w:val="567"/>
        </w:trPr>
        <w:tc>
          <w:tcPr>
            <w:tcW w:w="468" w:type="dxa"/>
            <w:vAlign w:val="center"/>
          </w:tcPr>
          <w:p w:rsidR="00FB3C51" w:rsidRPr="000B20E6" w:rsidRDefault="00FB3C51" w:rsidP="00FB3C51">
            <w:pPr>
              <w:pStyle w:val="GOSTTableListNum1"/>
              <w:numPr>
                <w:ilvl w:val="0"/>
                <w:numId w:val="34"/>
              </w:numPr>
              <w:ind w:left="57" w:firstLine="0"/>
              <w:jc w:val="center"/>
            </w:pPr>
          </w:p>
        </w:tc>
        <w:tc>
          <w:tcPr>
            <w:tcW w:w="5343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Default="00FB3C51" w:rsidP="00FB3C51">
            <w:pPr>
              <w:pStyle w:val="GOSTTablenorm"/>
              <w:jc w:val="left"/>
            </w:pPr>
          </w:p>
          <w:p w:rsidR="00FB3C51" w:rsidRDefault="00FB3C51" w:rsidP="00FB3C51">
            <w:pPr>
              <w:pStyle w:val="GOSTTablenorm"/>
              <w:jc w:val="left"/>
            </w:pPr>
            <w:r w:rsidRPr="000B20E6">
              <w:t>Утверждение документов по распределению и доведению бюджетных данных</w:t>
            </w:r>
          </w:p>
          <w:p w:rsidR="00FB3C51" w:rsidRPr="000B20E6" w:rsidRDefault="00FB3C51" w:rsidP="00FB3C51">
            <w:pPr>
              <w:pStyle w:val="GOSTTablenorm"/>
              <w:jc w:val="left"/>
            </w:pPr>
          </w:p>
        </w:tc>
        <w:tc>
          <w:tcPr>
            <w:tcW w:w="35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Pr="000B20E6" w:rsidRDefault="00FB3C51" w:rsidP="00FB3C51">
            <w:pPr>
              <w:pStyle w:val="GOSTTablenorm"/>
              <w:jc w:val="center"/>
            </w:pPr>
            <w:r w:rsidRPr="000B20E6">
              <w:t>Утверждение</w:t>
            </w:r>
          </w:p>
        </w:tc>
      </w:tr>
      <w:tr w:rsidR="00FB3C51" w:rsidRPr="000B20E6" w:rsidTr="008658FA">
        <w:trPr>
          <w:trHeight w:val="567"/>
        </w:trPr>
        <w:tc>
          <w:tcPr>
            <w:tcW w:w="468" w:type="dxa"/>
            <w:vMerge w:val="restart"/>
            <w:vAlign w:val="center"/>
          </w:tcPr>
          <w:p w:rsidR="00FB3C51" w:rsidRPr="000B20E6" w:rsidRDefault="00FB3C51" w:rsidP="00FB3C51">
            <w:pPr>
              <w:pStyle w:val="GOSTTableListNum1"/>
              <w:numPr>
                <w:ilvl w:val="0"/>
                <w:numId w:val="34"/>
              </w:numPr>
              <w:ind w:left="57" w:firstLine="0"/>
              <w:jc w:val="center"/>
            </w:pPr>
          </w:p>
        </w:tc>
        <w:tc>
          <w:tcPr>
            <w:tcW w:w="5343" w:type="dxa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Pr="000B20E6" w:rsidRDefault="00FB3C51" w:rsidP="00FB3C51">
            <w:pPr>
              <w:pStyle w:val="GOSTTablenorm"/>
              <w:jc w:val="left"/>
            </w:pPr>
            <w:r w:rsidRPr="000B20E6">
              <w:t>Формирование сведений о бюджетных обязательствах и сведений, включаемых в реестр соглашений (договоров) о предоставлении субсидий, бюджетных инвестиций, межбюджетных трансфертов (далее - реестр соглашений, сведения о соглашении)</w:t>
            </w:r>
          </w:p>
        </w:tc>
        <w:tc>
          <w:tcPr>
            <w:tcW w:w="35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Pr="000B20E6" w:rsidRDefault="00FB3C51" w:rsidP="00FB3C51">
            <w:pPr>
              <w:pStyle w:val="GOSTTablenorm"/>
              <w:jc w:val="center"/>
            </w:pPr>
            <w:r w:rsidRPr="000B20E6">
              <w:t>Ввод данных</w:t>
            </w:r>
          </w:p>
        </w:tc>
      </w:tr>
      <w:tr w:rsidR="00FB3C51" w:rsidRPr="000B20E6" w:rsidTr="008658FA">
        <w:trPr>
          <w:trHeight w:val="567"/>
        </w:trPr>
        <w:tc>
          <w:tcPr>
            <w:tcW w:w="468" w:type="dxa"/>
            <w:vMerge/>
            <w:vAlign w:val="center"/>
          </w:tcPr>
          <w:p w:rsidR="00FB3C51" w:rsidRPr="00140EA2" w:rsidRDefault="00FB3C51" w:rsidP="00FB3C51">
            <w:pPr>
              <w:pStyle w:val="GOSTTableListNum1"/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center"/>
            </w:pPr>
          </w:p>
        </w:tc>
        <w:tc>
          <w:tcPr>
            <w:tcW w:w="5343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Pr="000B20E6" w:rsidRDefault="00FB3C51" w:rsidP="00FB3C51">
            <w:pPr>
              <w:pStyle w:val="GOSTTablenorm"/>
              <w:jc w:val="left"/>
            </w:pPr>
          </w:p>
        </w:tc>
        <w:tc>
          <w:tcPr>
            <w:tcW w:w="35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Pr="000B20E6" w:rsidRDefault="00FB3C51" w:rsidP="00FB3C51">
            <w:pPr>
              <w:pStyle w:val="GOSTTablenorm"/>
              <w:jc w:val="center"/>
            </w:pPr>
            <w:r w:rsidRPr="000B20E6">
              <w:t>Просмотр</w:t>
            </w:r>
          </w:p>
        </w:tc>
      </w:tr>
      <w:tr w:rsidR="00FB3C51" w:rsidRPr="000B20E6" w:rsidTr="008658FA">
        <w:trPr>
          <w:trHeight w:val="567"/>
        </w:trPr>
        <w:tc>
          <w:tcPr>
            <w:tcW w:w="468" w:type="dxa"/>
            <w:vMerge/>
            <w:vAlign w:val="center"/>
          </w:tcPr>
          <w:p w:rsidR="00FB3C51" w:rsidRPr="00140EA2" w:rsidRDefault="00FB3C51" w:rsidP="00FB3C51">
            <w:pPr>
              <w:pStyle w:val="GOSTTableListNum1"/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center"/>
            </w:pPr>
          </w:p>
        </w:tc>
        <w:tc>
          <w:tcPr>
            <w:tcW w:w="5343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Pr="000B20E6" w:rsidRDefault="00FB3C51" w:rsidP="00FB3C51">
            <w:pPr>
              <w:pStyle w:val="GOSTTablenorm"/>
              <w:jc w:val="left"/>
            </w:pPr>
          </w:p>
        </w:tc>
        <w:tc>
          <w:tcPr>
            <w:tcW w:w="35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Pr="000B20E6" w:rsidRDefault="00FB3C51" w:rsidP="00FB3C51">
            <w:pPr>
              <w:pStyle w:val="GOSTTablenorm"/>
              <w:jc w:val="center"/>
            </w:pPr>
            <w:r w:rsidRPr="000B20E6">
              <w:t>Согласование</w:t>
            </w:r>
          </w:p>
        </w:tc>
      </w:tr>
      <w:tr w:rsidR="00FB3C51" w:rsidRPr="000B20E6" w:rsidTr="008658FA">
        <w:trPr>
          <w:trHeight w:val="567"/>
        </w:trPr>
        <w:tc>
          <w:tcPr>
            <w:tcW w:w="468" w:type="dxa"/>
            <w:vAlign w:val="center"/>
          </w:tcPr>
          <w:p w:rsidR="00FB3C51" w:rsidRPr="000B20E6" w:rsidRDefault="00FB3C51" w:rsidP="00FB3C51">
            <w:pPr>
              <w:pStyle w:val="GOSTTableListNum1"/>
              <w:numPr>
                <w:ilvl w:val="0"/>
                <w:numId w:val="34"/>
              </w:numPr>
              <w:ind w:left="57" w:firstLine="0"/>
              <w:jc w:val="center"/>
            </w:pPr>
          </w:p>
        </w:tc>
        <w:tc>
          <w:tcPr>
            <w:tcW w:w="5343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Default="00FB3C51" w:rsidP="00FB3C51">
            <w:pPr>
              <w:pStyle w:val="GOSTTablenorm"/>
              <w:jc w:val="left"/>
            </w:pPr>
          </w:p>
          <w:p w:rsidR="00FB3C51" w:rsidRDefault="00FB3C51" w:rsidP="00FB3C51">
            <w:pPr>
              <w:pStyle w:val="GOSTTablenorm"/>
              <w:jc w:val="left"/>
            </w:pPr>
            <w:r w:rsidRPr="000B20E6">
              <w:t>Утверждение сведений о бюджетных обязательствах и сведений о соглашении</w:t>
            </w:r>
          </w:p>
          <w:p w:rsidR="00FB3C51" w:rsidRPr="000B20E6" w:rsidRDefault="00FB3C51" w:rsidP="00FB3C51">
            <w:pPr>
              <w:pStyle w:val="GOSTTablenorm"/>
              <w:jc w:val="left"/>
            </w:pPr>
          </w:p>
        </w:tc>
        <w:tc>
          <w:tcPr>
            <w:tcW w:w="35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Pr="000B20E6" w:rsidRDefault="00FB3C51" w:rsidP="00FB3C51">
            <w:pPr>
              <w:pStyle w:val="GOSTTablenorm"/>
              <w:jc w:val="center"/>
            </w:pPr>
            <w:r w:rsidRPr="000B20E6">
              <w:t>Утверждение</w:t>
            </w:r>
          </w:p>
        </w:tc>
      </w:tr>
      <w:tr w:rsidR="00FB3C51" w:rsidRPr="000B20E6" w:rsidTr="000C44FC">
        <w:trPr>
          <w:trHeight w:val="200"/>
        </w:trPr>
        <w:tc>
          <w:tcPr>
            <w:tcW w:w="9345" w:type="dxa"/>
            <w:gridSpan w:val="3"/>
            <w:vAlign w:val="center"/>
          </w:tcPr>
          <w:p w:rsidR="00FB3C51" w:rsidRPr="000B20E6" w:rsidRDefault="00FB3C51" w:rsidP="000C44FC">
            <w:pPr>
              <w:spacing w:before="120" w:after="120"/>
              <w:ind w:left="57" w:right="57"/>
              <w:jc w:val="center"/>
              <w:rPr>
                <w:b/>
                <w:color w:val="000000"/>
              </w:rPr>
            </w:pPr>
            <w:r w:rsidRPr="000B20E6">
              <w:rPr>
                <w:b/>
                <w:color w:val="000000"/>
              </w:rPr>
              <w:t>Для распорядителей бюджетных средств федерального бюджета (далее – РБС) и администраторов источников финансирования дефицита бюджета с полномочиями главного администратора источников финансирования дефицита федерального бюджета (далее - АИФ с полномочиями ГАИФ)</w:t>
            </w:r>
          </w:p>
        </w:tc>
      </w:tr>
      <w:tr w:rsidR="00FB3C51" w:rsidRPr="000B20E6" w:rsidTr="008658FA">
        <w:trPr>
          <w:trHeight w:val="567"/>
        </w:trPr>
        <w:tc>
          <w:tcPr>
            <w:tcW w:w="468" w:type="dxa"/>
            <w:vMerge w:val="restart"/>
            <w:vAlign w:val="center"/>
          </w:tcPr>
          <w:p w:rsidR="00FB3C51" w:rsidRPr="000B20E6" w:rsidRDefault="00FB3C51" w:rsidP="00FB3C51">
            <w:pPr>
              <w:pStyle w:val="GOSTTableListNum1"/>
              <w:numPr>
                <w:ilvl w:val="0"/>
                <w:numId w:val="34"/>
              </w:numPr>
              <w:ind w:left="57" w:firstLine="0"/>
              <w:jc w:val="center"/>
            </w:pPr>
          </w:p>
        </w:tc>
        <w:tc>
          <w:tcPr>
            <w:tcW w:w="5343" w:type="dxa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Pr="000B20E6" w:rsidRDefault="00FB3C51" w:rsidP="00FB3C51">
            <w:pPr>
              <w:pStyle w:val="GOSTTablenorm"/>
              <w:jc w:val="left"/>
            </w:pPr>
            <w:r w:rsidRPr="000B20E6">
              <w:t>Распределение и доведение бюджетных данных</w:t>
            </w:r>
          </w:p>
        </w:tc>
        <w:tc>
          <w:tcPr>
            <w:tcW w:w="35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Pr="000B20E6" w:rsidRDefault="00FB3C51" w:rsidP="008658FA">
            <w:pPr>
              <w:pStyle w:val="GOSTTablenorm"/>
              <w:jc w:val="center"/>
            </w:pPr>
            <w:r w:rsidRPr="000B20E6">
              <w:t>Ввод данных</w:t>
            </w:r>
          </w:p>
        </w:tc>
      </w:tr>
      <w:tr w:rsidR="00FB3C51" w:rsidRPr="000B20E6" w:rsidTr="008658FA">
        <w:trPr>
          <w:trHeight w:val="567"/>
        </w:trPr>
        <w:tc>
          <w:tcPr>
            <w:tcW w:w="468" w:type="dxa"/>
            <w:vMerge/>
            <w:vAlign w:val="center"/>
          </w:tcPr>
          <w:p w:rsidR="00FB3C51" w:rsidRPr="00140EA2" w:rsidRDefault="00FB3C51" w:rsidP="00FB3C51">
            <w:pPr>
              <w:pStyle w:val="GOSTTableListNum1"/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center"/>
            </w:pPr>
          </w:p>
        </w:tc>
        <w:tc>
          <w:tcPr>
            <w:tcW w:w="5343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Pr="000B20E6" w:rsidRDefault="00FB3C51" w:rsidP="00FB3C51">
            <w:pPr>
              <w:pStyle w:val="GOSTTablenorm"/>
              <w:jc w:val="left"/>
            </w:pPr>
          </w:p>
        </w:tc>
        <w:tc>
          <w:tcPr>
            <w:tcW w:w="35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Pr="000B20E6" w:rsidRDefault="00FB3C51" w:rsidP="008658FA">
            <w:pPr>
              <w:pStyle w:val="GOSTTablenorm"/>
              <w:jc w:val="center"/>
            </w:pPr>
            <w:r w:rsidRPr="000B20E6">
              <w:t>Просмотр</w:t>
            </w:r>
          </w:p>
        </w:tc>
      </w:tr>
      <w:tr w:rsidR="00FB3C51" w:rsidRPr="000B20E6" w:rsidTr="008658FA">
        <w:trPr>
          <w:trHeight w:val="567"/>
        </w:trPr>
        <w:tc>
          <w:tcPr>
            <w:tcW w:w="468" w:type="dxa"/>
            <w:vMerge/>
            <w:vAlign w:val="center"/>
          </w:tcPr>
          <w:p w:rsidR="00FB3C51" w:rsidRPr="00140EA2" w:rsidRDefault="00FB3C51" w:rsidP="00FB3C51">
            <w:pPr>
              <w:pStyle w:val="GOSTTableListNum1"/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center"/>
            </w:pPr>
          </w:p>
        </w:tc>
        <w:tc>
          <w:tcPr>
            <w:tcW w:w="5343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Pr="000B20E6" w:rsidRDefault="00FB3C51" w:rsidP="00FB3C51">
            <w:pPr>
              <w:pStyle w:val="GOSTTablenorm"/>
              <w:jc w:val="left"/>
            </w:pPr>
          </w:p>
        </w:tc>
        <w:tc>
          <w:tcPr>
            <w:tcW w:w="35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Pr="000B20E6" w:rsidRDefault="00FB3C51" w:rsidP="008658FA">
            <w:pPr>
              <w:pStyle w:val="GOSTTablenorm"/>
              <w:jc w:val="center"/>
            </w:pPr>
            <w:r w:rsidRPr="000B20E6">
              <w:t>Согласование</w:t>
            </w:r>
          </w:p>
        </w:tc>
      </w:tr>
      <w:tr w:rsidR="00FB3C51" w:rsidRPr="000B20E6" w:rsidTr="008658FA">
        <w:trPr>
          <w:trHeight w:val="567"/>
        </w:trPr>
        <w:tc>
          <w:tcPr>
            <w:tcW w:w="468" w:type="dxa"/>
            <w:vAlign w:val="center"/>
          </w:tcPr>
          <w:p w:rsidR="00FB3C51" w:rsidRPr="000B20E6" w:rsidRDefault="00FB3C51" w:rsidP="00FB3C51">
            <w:pPr>
              <w:pStyle w:val="GOSTTableListNum1"/>
              <w:numPr>
                <w:ilvl w:val="0"/>
                <w:numId w:val="34"/>
              </w:numPr>
              <w:ind w:left="57" w:firstLine="0"/>
              <w:jc w:val="center"/>
            </w:pPr>
          </w:p>
        </w:tc>
        <w:tc>
          <w:tcPr>
            <w:tcW w:w="5343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Default="00FB3C51" w:rsidP="00FB3C51">
            <w:pPr>
              <w:pStyle w:val="GOSTTablenorm"/>
              <w:jc w:val="left"/>
            </w:pPr>
          </w:p>
          <w:p w:rsidR="00FB3C51" w:rsidRDefault="00FB3C51" w:rsidP="00FB3C51">
            <w:pPr>
              <w:pStyle w:val="GOSTTablenorm"/>
              <w:jc w:val="left"/>
            </w:pPr>
            <w:r w:rsidRPr="000B20E6">
              <w:t>Утверждение документов по распределению и доведению бюджетных данных</w:t>
            </w:r>
          </w:p>
          <w:p w:rsidR="00FB3C51" w:rsidRPr="000B20E6" w:rsidRDefault="00FB3C51" w:rsidP="00FB3C51">
            <w:pPr>
              <w:pStyle w:val="GOSTTablenorm"/>
              <w:jc w:val="left"/>
            </w:pPr>
          </w:p>
        </w:tc>
        <w:tc>
          <w:tcPr>
            <w:tcW w:w="35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Pr="000B20E6" w:rsidRDefault="00FB3C51" w:rsidP="008658FA">
            <w:pPr>
              <w:pStyle w:val="GOSTTablenorm"/>
              <w:jc w:val="center"/>
            </w:pPr>
            <w:r w:rsidRPr="000B20E6">
              <w:t>Утверждение</w:t>
            </w:r>
          </w:p>
        </w:tc>
      </w:tr>
      <w:tr w:rsidR="00FB3C51" w:rsidRPr="000B20E6" w:rsidTr="000C44FC">
        <w:trPr>
          <w:trHeight w:val="200"/>
        </w:trPr>
        <w:tc>
          <w:tcPr>
            <w:tcW w:w="9345" w:type="dxa"/>
            <w:gridSpan w:val="3"/>
            <w:vAlign w:val="center"/>
          </w:tcPr>
          <w:p w:rsidR="00FB3C51" w:rsidRPr="000B20E6" w:rsidRDefault="00FB3C51" w:rsidP="000C44FC">
            <w:pPr>
              <w:spacing w:before="120" w:after="120"/>
              <w:ind w:left="57" w:right="57"/>
              <w:jc w:val="center"/>
              <w:rPr>
                <w:b/>
                <w:color w:val="000000"/>
              </w:rPr>
            </w:pPr>
            <w:r w:rsidRPr="000B20E6">
              <w:rPr>
                <w:b/>
                <w:color w:val="000000"/>
              </w:rPr>
              <w:t>Для получателей бюджетных средств федерального бюджета (далее – ПБС)</w:t>
            </w:r>
          </w:p>
        </w:tc>
      </w:tr>
      <w:tr w:rsidR="00FB3C51" w:rsidRPr="000B20E6" w:rsidTr="008658FA">
        <w:trPr>
          <w:trHeight w:val="567"/>
        </w:trPr>
        <w:tc>
          <w:tcPr>
            <w:tcW w:w="468" w:type="dxa"/>
            <w:vMerge w:val="restart"/>
            <w:vAlign w:val="center"/>
          </w:tcPr>
          <w:p w:rsidR="00FB3C51" w:rsidRPr="000B20E6" w:rsidRDefault="00FB3C51" w:rsidP="00FB3C51">
            <w:pPr>
              <w:pStyle w:val="GOSTTableListNum1"/>
              <w:numPr>
                <w:ilvl w:val="0"/>
                <w:numId w:val="34"/>
              </w:numPr>
              <w:ind w:left="57" w:firstLine="0"/>
              <w:jc w:val="center"/>
            </w:pPr>
          </w:p>
        </w:tc>
        <w:tc>
          <w:tcPr>
            <w:tcW w:w="5343" w:type="dxa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Pr="000B20E6" w:rsidRDefault="00FB3C51" w:rsidP="000C44FC">
            <w:pPr>
              <w:pStyle w:val="GOSTTablenorm"/>
              <w:jc w:val="left"/>
            </w:pPr>
            <w:r w:rsidRPr="000B20E6">
              <w:t>Детализация доведенных бюджетных данных</w:t>
            </w:r>
          </w:p>
        </w:tc>
        <w:tc>
          <w:tcPr>
            <w:tcW w:w="35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Pr="000B20E6" w:rsidRDefault="00FB3C51" w:rsidP="008658FA">
            <w:pPr>
              <w:pStyle w:val="GOSTTablenorm"/>
              <w:jc w:val="center"/>
            </w:pPr>
            <w:r w:rsidRPr="000B20E6">
              <w:t>Ввод данных</w:t>
            </w:r>
          </w:p>
        </w:tc>
      </w:tr>
      <w:tr w:rsidR="00FB3C51" w:rsidRPr="000B20E6" w:rsidTr="008658FA">
        <w:trPr>
          <w:trHeight w:val="567"/>
        </w:trPr>
        <w:tc>
          <w:tcPr>
            <w:tcW w:w="468" w:type="dxa"/>
            <w:vMerge/>
            <w:vAlign w:val="center"/>
          </w:tcPr>
          <w:p w:rsidR="00FB3C51" w:rsidRPr="00140EA2" w:rsidRDefault="00FB3C51" w:rsidP="00FB3C51">
            <w:pPr>
              <w:pStyle w:val="GOSTTableListNum1"/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center"/>
            </w:pPr>
          </w:p>
        </w:tc>
        <w:tc>
          <w:tcPr>
            <w:tcW w:w="5343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Pr="000B20E6" w:rsidRDefault="00FB3C51" w:rsidP="000C44FC">
            <w:pPr>
              <w:pStyle w:val="GOSTTablenorm"/>
              <w:jc w:val="left"/>
            </w:pPr>
          </w:p>
        </w:tc>
        <w:tc>
          <w:tcPr>
            <w:tcW w:w="35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Pr="000B20E6" w:rsidRDefault="00FB3C51" w:rsidP="008658FA">
            <w:pPr>
              <w:pStyle w:val="GOSTTablenorm"/>
              <w:jc w:val="center"/>
            </w:pPr>
            <w:r w:rsidRPr="000B20E6">
              <w:t>Просмотр</w:t>
            </w:r>
          </w:p>
        </w:tc>
      </w:tr>
      <w:tr w:rsidR="00FB3C51" w:rsidRPr="000B20E6" w:rsidTr="008658FA">
        <w:trPr>
          <w:trHeight w:val="567"/>
        </w:trPr>
        <w:tc>
          <w:tcPr>
            <w:tcW w:w="468" w:type="dxa"/>
            <w:vMerge/>
            <w:vAlign w:val="center"/>
          </w:tcPr>
          <w:p w:rsidR="00FB3C51" w:rsidRPr="00140EA2" w:rsidRDefault="00FB3C51" w:rsidP="00FB3C51">
            <w:pPr>
              <w:pStyle w:val="GOSTTableListNum1"/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center"/>
            </w:pPr>
          </w:p>
        </w:tc>
        <w:tc>
          <w:tcPr>
            <w:tcW w:w="5343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Pr="000B20E6" w:rsidRDefault="00FB3C51" w:rsidP="000C44FC">
            <w:pPr>
              <w:pStyle w:val="GOSTTablenorm"/>
              <w:jc w:val="left"/>
            </w:pPr>
          </w:p>
        </w:tc>
        <w:tc>
          <w:tcPr>
            <w:tcW w:w="35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Pr="000B20E6" w:rsidRDefault="00FB3C51" w:rsidP="008658FA">
            <w:pPr>
              <w:pStyle w:val="GOSTTablenorm"/>
              <w:jc w:val="center"/>
            </w:pPr>
            <w:r w:rsidRPr="000B20E6">
              <w:t>Согласование</w:t>
            </w:r>
          </w:p>
        </w:tc>
      </w:tr>
      <w:tr w:rsidR="00FB3C51" w:rsidRPr="000B20E6" w:rsidTr="008658FA">
        <w:trPr>
          <w:trHeight w:val="567"/>
        </w:trPr>
        <w:tc>
          <w:tcPr>
            <w:tcW w:w="468" w:type="dxa"/>
            <w:vAlign w:val="center"/>
          </w:tcPr>
          <w:p w:rsidR="00FB3C51" w:rsidRPr="000B20E6" w:rsidRDefault="00FB3C51" w:rsidP="00FB3C51">
            <w:pPr>
              <w:pStyle w:val="GOSTTableListNum1"/>
              <w:numPr>
                <w:ilvl w:val="0"/>
                <w:numId w:val="34"/>
              </w:numPr>
              <w:ind w:left="57" w:firstLine="0"/>
              <w:jc w:val="center"/>
            </w:pPr>
          </w:p>
        </w:tc>
        <w:tc>
          <w:tcPr>
            <w:tcW w:w="5343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Default="00FB3C51" w:rsidP="000C44FC">
            <w:pPr>
              <w:pStyle w:val="GOSTTablenorm"/>
              <w:jc w:val="left"/>
            </w:pPr>
          </w:p>
          <w:p w:rsidR="00FB3C51" w:rsidRDefault="00FB3C51" w:rsidP="000C44FC">
            <w:pPr>
              <w:pStyle w:val="GOSTTablenorm"/>
              <w:jc w:val="left"/>
            </w:pPr>
            <w:r w:rsidRPr="000B20E6">
              <w:t>Утверждение документов по детализации доведенных бюджетных данных</w:t>
            </w:r>
          </w:p>
          <w:p w:rsidR="00FB3C51" w:rsidRPr="000B20E6" w:rsidRDefault="00FB3C51" w:rsidP="000C44FC">
            <w:pPr>
              <w:pStyle w:val="GOSTTablenorm"/>
              <w:jc w:val="left"/>
            </w:pPr>
          </w:p>
        </w:tc>
        <w:tc>
          <w:tcPr>
            <w:tcW w:w="35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Pr="000B20E6" w:rsidRDefault="00FB3C51" w:rsidP="008658FA">
            <w:pPr>
              <w:pStyle w:val="GOSTTablenorm"/>
              <w:jc w:val="center"/>
            </w:pPr>
            <w:r w:rsidRPr="000B20E6">
              <w:t>Утверждение</w:t>
            </w:r>
          </w:p>
        </w:tc>
      </w:tr>
      <w:tr w:rsidR="00FB3C51" w:rsidRPr="000B20E6" w:rsidTr="008658FA">
        <w:trPr>
          <w:trHeight w:val="567"/>
        </w:trPr>
        <w:tc>
          <w:tcPr>
            <w:tcW w:w="468" w:type="dxa"/>
            <w:vMerge w:val="restart"/>
            <w:vAlign w:val="center"/>
          </w:tcPr>
          <w:p w:rsidR="00FB3C51" w:rsidRPr="000B20E6" w:rsidRDefault="00FB3C51" w:rsidP="00FB3C51">
            <w:pPr>
              <w:pStyle w:val="GOSTTableListNum1"/>
              <w:numPr>
                <w:ilvl w:val="0"/>
                <w:numId w:val="34"/>
              </w:numPr>
              <w:ind w:left="57" w:firstLine="0"/>
              <w:jc w:val="center"/>
            </w:pPr>
          </w:p>
        </w:tc>
        <w:tc>
          <w:tcPr>
            <w:tcW w:w="5343" w:type="dxa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Pr="000B20E6" w:rsidRDefault="00FB3C51" w:rsidP="000C44FC">
            <w:pPr>
              <w:pStyle w:val="GOSTTablenorm"/>
              <w:jc w:val="left"/>
            </w:pPr>
            <w:r w:rsidRPr="000B20E6">
              <w:t>Формирование сведений о бюджетных обязательствах и сведений о денежных обязательствах, формирование платежных документов для осуществления операций со средствами бюджета</w:t>
            </w:r>
          </w:p>
        </w:tc>
        <w:tc>
          <w:tcPr>
            <w:tcW w:w="35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Pr="000B20E6" w:rsidRDefault="00FB3C51" w:rsidP="008658FA">
            <w:pPr>
              <w:pStyle w:val="GOSTTablenorm"/>
              <w:jc w:val="center"/>
            </w:pPr>
            <w:r w:rsidRPr="000B20E6">
              <w:t>Ввод данных</w:t>
            </w:r>
          </w:p>
        </w:tc>
      </w:tr>
      <w:tr w:rsidR="00FB3C51" w:rsidRPr="000B20E6" w:rsidTr="008658FA">
        <w:trPr>
          <w:trHeight w:val="567"/>
        </w:trPr>
        <w:tc>
          <w:tcPr>
            <w:tcW w:w="468" w:type="dxa"/>
            <w:vMerge/>
            <w:vAlign w:val="center"/>
          </w:tcPr>
          <w:p w:rsidR="00FB3C51" w:rsidRPr="00140EA2" w:rsidRDefault="00FB3C51" w:rsidP="00FB3C51">
            <w:pPr>
              <w:pStyle w:val="GOSTTableListNum1"/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center"/>
            </w:pPr>
          </w:p>
        </w:tc>
        <w:tc>
          <w:tcPr>
            <w:tcW w:w="5343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Pr="000B20E6" w:rsidRDefault="00FB3C51" w:rsidP="000C44FC">
            <w:pPr>
              <w:pStyle w:val="GOSTTablenorm"/>
              <w:jc w:val="left"/>
            </w:pPr>
          </w:p>
        </w:tc>
        <w:tc>
          <w:tcPr>
            <w:tcW w:w="35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Pr="000B20E6" w:rsidRDefault="00FB3C51" w:rsidP="008658FA">
            <w:pPr>
              <w:pStyle w:val="GOSTTablenorm"/>
              <w:jc w:val="center"/>
            </w:pPr>
            <w:r w:rsidRPr="000B20E6">
              <w:t>Просмотр</w:t>
            </w:r>
          </w:p>
        </w:tc>
      </w:tr>
      <w:tr w:rsidR="00FB3C51" w:rsidRPr="000B20E6" w:rsidTr="008658FA">
        <w:trPr>
          <w:trHeight w:val="567"/>
        </w:trPr>
        <w:tc>
          <w:tcPr>
            <w:tcW w:w="468" w:type="dxa"/>
            <w:vMerge/>
            <w:vAlign w:val="center"/>
          </w:tcPr>
          <w:p w:rsidR="00FB3C51" w:rsidRPr="00140EA2" w:rsidRDefault="00FB3C51" w:rsidP="00FB3C51">
            <w:pPr>
              <w:pStyle w:val="GOSTTableListNum1"/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center"/>
            </w:pPr>
          </w:p>
        </w:tc>
        <w:tc>
          <w:tcPr>
            <w:tcW w:w="5343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Pr="000B20E6" w:rsidRDefault="00FB3C51" w:rsidP="000C44FC">
            <w:pPr>
              <w:pStyle w:val="GOSTTablenorm"/>
              <w:jc w:val="left"/>
            </w:pPr>
          </w:p>
        </w:tc>
        <w:tc>
          <w:tcPr>
            <w:tcW w:w="35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Pr="000B20E6" w:rsidRDefault="00FB3C51" w:rsidP="008658FA">
            <w:pPr>
              <w:pStyle w:val="GOSTTablenorm"/>
              <w:jc w:val="center"/>
            </w:pPr>
            <w:r w:rsidRPr="000B20E6">
              <w:t>Согласование</w:t>
            </w:r>
          </w:p>
        </w:tc>
      </w:tr>
      <w:tr w:rsidR="00FB3C51" w:rsidRPr="000B20E6" w:rsidTr="008658FA">
        <w:trPr>
          <w:trHeight w:val="567"/>
        </w:trPr>
        <w:tc>
          <w:tcPr>
            <w:tcW w:w="468" w:type="dxa"/>
            <w:vAlign w:val="center"/>
          </w:tcPr>
          <w:p w:rsidR="00FB3C51" w:rsidRPr="000B20E6" w:rsidRDefault="00FB3C51" w:rsidP="00FB3C51">
            <w:pPr>
              <w:pStyle w:val="GOSTTableListNum1"/>
              <w:numPr>
                <w:ilvl w:val="0"/>
                <w:numId w:val="34"/>
              </w:numPr>
              <w:ind w:left="57" w:firstLine="0"/>
              <w:jc w:val="center"/>
            </w:pPr>
          </w:p>
        </w:tc>
        <w:tc>
          <w:tcPr>
            <w:tcW w:w="5343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Default="00FB3C51" w:rsidP="000C44FC">
            <w:pPr>
              <w:pStyle w:val="GOSTTablenorm"/>
              <w:jc w:val="left"/>
            </w:pPr>
          </w:p>
          <w:p w:rsidR="00FB3C51" w:rsidRDefault="00FB3C51" w:rsidP="000C44FC">
            <w:pPr>
              <w:pStyle w:val="GOSTTablenorm"/>
              <w:jc w:val="left"/>
            </w:pPr>
            <w:r w:rsidRPr="000B20E6">
              <w:t>Утверждение сведений о бюджетных обязательствах и сведений о денежных обязательствах</w:t>
            </w:r>
          </w:p>
          <w:p w:rsidR="00FB3C51" w:rsidRPr="000B20E6" w:rsidRDefault="00FB3C51" w:rsidP="000C44FC">
            <w:pPr>
              <w:pStyle w:val="GOSTTablenorm"/>
              <w:jc w:val="left"/>
            </w:pPr>
          </w:p>
        </w:tc>
        <w:tc>
          <w:tcPr>
            <w:tcW w:w="35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Pr="000B20E6" w:rsidRDefault="00FB3C51" w:rsidP="008658FA">
            <w:pPr>
              <w:pStyle w:val="GOSTTablenorm"/>
              <w:jc w:val="center"/>
            </w:pPr>
            <w:r w:rsidRPr="000B20E6">
              <w:t>Утверждение</w:t>
            </w:r>
          </w:p>
        </w:tc>
      </w:tr>
      <w:tr w:rsidR="00FB3C51" w:rsidRPr="000B20E6" w:rsidTr="008658FA">
        <w:trPr>
          <w:trHeight w:val="567"/>
        </w:trPr>
        <w:tc>
          <w:tcPr>
            <w:tcW w:w="468" w:type="dxa"/>
            <w:vMerge w:val="restart"/>
            <w:vAlign w:val="center"/>
          </w:tcPr>
          <w:p w:rsidR="00FB3C51" w:rsidRPr="000B20E6" w:rsidRDefault="00FB3C51" w:rsidP="00FB3C51">
            <w:pPr>
              <w:pStyle w:val="GOSTTableListNum1"/>
              <w:numPr>
                <w:ilvl w:val="0"/>
                <w:numId w:val="34"/>
              </w:numPr>
              <w:ind w:left="57" w:firstLine="0"/>
              <w:jc w:val="center"/>
            </w:pPr>
          </w:p>
        </w:tc>
        <w:tc>
          <w:tcPr>
            <w:tcW w:w="5343" w:type="dxa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Pr="000B20E6" w:rsidRDefault="00FB3C51" w:rsidP="000C44FC">
            <w:pPr>
              <w:pStyle w:val="GOSTTablenorm"/>
              <w:jc w:val="left"/>
            </w:pPr>
            <w:r w:rsidRPr="000B20E6">
              <w:t>Формирование платежных документов для осуществления операций со средствами во временном распоряжении</w:t>
            </w:r>
          </w:p>
        </w:tc>
        <w:tc>
          <w:tcPr>
            <w:tcW w:w="35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Pr="000B20E6" w:rsidRDefault="00FB3C51" w:rsidP="008658FA">
            <w:pPr>
              <w:pStyle w:val="GOSTTablenorm"/>
              <w:jc w:val="center"/>
            </w:pPr>
            <w:r w:rsidRPr="000B20E6">
              <w:t>Ввод данных</w:t>
            </w:r>
          </w:p>
        </w:tc>
      </w:tr>
      <w:tr w:rsidR="00FB3C51" w:rsidRPr="000B20E6" w:rsidTr="008658FA">
        <w:trPr>
          <w:trHeight w:val="567"/>
        </w:trPr>
        <w:tc>
          <w:tcPr>
            <w:tcW w:w="468" w:type="dxa"/>
            <w:vMerge/>
          </w:tcPr>
          <w:p w:rsidR="00FB3C51" w:rsidRPr="00140EA2" w:rsidRDefault="00FB3C51" w:rsidP="00140EA2">
            <w:pPr>
              <w:pStyle w:val="GOSTTableListNum1"/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</w:pPr>
          </w:p>
        </w:tc>
        <w:tc>
          <w:tcPr>
            <w:tcW w:w="5343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Pr="000B20E6" w:rsidRDefault="00FB3C51" w:rsidP="000C44FC">
            <w:pPr>
              <w:pStyle w:val="GOSTTablenorm"/>
              <w:jc w:val="left"/>
            </w:pP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Pr="000B20E6" w:rsidRDefault="00FB3C51" w:rsidP="008658FA">
            <w:pPr>
              <w:pStyle w:val="GOSTTablenorm"/>
              <w:jc w:val="center"/>
            </w:pPr>
            <w:r w:rsidRPr="000B20E6">
              <w:t>Просмотр</w:t>
            </w:r>
          </w:p>
        </w:tc>
      </w:tr>
      <w:tr w:rsidR="00FB3C51" w:rsidRPr="000B20E6" w:rsidTr="008658FA">
        <w:trPr>
          <w:trHeight w:val="567"/>
        </w:trPr>
        <w:tc>
          <w:tcPr>
            <w:tcW w:w="468" w:type="dxa"/>
            <w:vMerge/>
          </w:tcPr>
          <w:p w:rsidR="00FB3C51" w:rsidRPr="00351248" w:rsidRDefault="00FB3C51" w:rsidP="00140EA2">
            <w:pPr>
              <w:pStyle w:val="GOSTTableListNum1"/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0"/>
              <w:jc w:val="both"/>
            </w:pPr>
          </w:p>
        </w:tc>
        <w:tc>
          <w:tcPr>
            <w:tcW w:w="5343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Pr="000B20E6" w:rsidRDefault="00FB3C51" w:rsidP="000C44FC">
            <w:pPr>
              <w:pStyle w:val="GOSTTablenorm"/>
              <w:jc w:val="left"/>
            </w:pPr>
          </w:p>
        </w:tc>
        <w:tc>
          <w:tcPr>
            <w:tcW w:w="35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Pr="000B20E6" w:rsidRDefault="00FB3C51" w:rsidP="008658FA">
            <w:pPr>
              <w:pStyle w:val="GOSTTablenorm"/>
              <w:jc w:val="center"/>
            </w:pPr>
            <w:r w:rsidRPr="000B20E6">
              <w:t>Согласование</w:t>
            </w:r>
          </w:p>
        </w:tc>
      </w:tr>
      <w:tr w:rsidR="00FB3C51" w:rsidRPr="000B20E6" w:rsidTr="008658FA">
        <w:trPr>
          <w:trHeight w:val="567"/>
        </w:trPr>
        <w:tc>
          <w:tcPr>
            <w:tcW w:w="468" w:type="dxa"/>
            <w:vAlign w:val="center"/>
          </w:tcPr>
          <w:p w:rsidR="00FB3C51" w:rsidRPr="000B20E6" w:rsidRDefault="00FB3C51" w:rsidP="00FB3C51">
            <w:pPr>
              <w:pStyle w:val="GOSTTableListNum1"/>
              <w:numPr>
                <w:ilvl w:val="0"/>
                <w:numId w:val="34"/>
              </w:numPr>
              <w:ind w:left="57" w:firstLine="0"/>
              <w:jc w:val="center"/>
            </w:pPr>
          </w:p>
        </w:tc>
        <w:tc>
          <w:tcPr>
            <w:tcW w:w="5343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Default="00FB3C51" w:rsidP="000C44FC">
            <w:pPr>
              <w:pStyle w:val="GOSTTablenorm"/>
              <w:jc w:val="left"/>
            </w:pPr>
          </w:p>
          <w:p w:rsidR="00FB3C51" w:rsidRDefault="00FB3C51" w:rsidP="000C44FC">
            <w:pPr>
              <w:pStyle w:val="GOSTTablenorm"/>
              <w:jc w:val="left"/>
            </w:pPr>
            <w:r>
              <w:t>Утверждение платежных документов с правом первой подписи</w:t>
            </w:r>
          </w:p>
          <w:p w:rsidR="00FB3C51" w:rsidRPr="000B20E6" w:rsidRDefault="00FB3C51" w:rsidP="000C44FC">
            <w:pPr>
              <w:pStyle w:val="GOSTTablenorm"/>
              <w:jc w:val="left"/>
            </w:pPr>
          </w:p>
        </w:tc>
        <w:tc>
          <w:tcPr>
            <w:tcW w:w="35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Pr="000B20E6" w:rsidRDefault="00FB3C51" w:rsidP="008658FA">
            <w:pPr>
              <w:pStyle w:val="GOSTTablenorm"/>
              <w:jc w:val="center"/>
            </w:pPr>
            <w:r w:rsidRPr="000B20E6">
              <w:t>Утверждение</w:t>
            </w:r>
          </w:p>
        </w:tc>
      </w:tr>
      <w:tr w:rsidR="00FB3C51" w:rsidRPr="000B20E6" w:rsidTr="008658FA">
        <w:trPr>
          <w:trHeight w:val="567"/>
        </w:trPr>
        <w:tc>
          <w:tcPr>
            <w:tcW w:w="468" w:type="dxa"/>
            <w:vAlign w:val="center"/>
          </w:tcPr>
          <w:p w:rsidR="00FB3C51" w:rsidRPr="000B20E6" w:rsidRDefault="00FB3C51" w:rsidP="00FB3C51">
            <w:pPr>
              <w:pStyle w:val="GOSTTableListNum1"/>
              <w:numPr>
                <w:ilvl w:val="0"/>
                <w:numId w:val="34"/>
              </w:numPr>
              <w:ind w:left="57" w:firstLine="0"/>
              <w:jc w:val="center"/>
            </w:pPr>
          </w:p>
        </w:tc>
        <w:tc>
          <w:tcPr>
            <w:tcW w:w="5343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Default="00FB3C51" w:rsidP="000C44FC">
            <w:pPr>
              <w:pStyle w:val="GOSTTablenorm"/>
              <w:jc w:val="left"/>
            </w:pPr>
          </w:p>
          <w:p w:rsidR="00FB3C51" w:rsidRDefault="00FB3C51" w:rsidP="000C44FC">
            <w:pPr>
              <w:pStyle w:val="GOSTTablenorm"/>
              <w:jc w:val="left"/>
            </w:pPr>
            <w:r>
              <w:t>Утверждение платежных документов с правом второй подписи</w:t>
            </w:r>
          </w:p>
          <w:p w:rsidR="00FB3C51" w:rsidRPr="000B20E6" w:rsidRDefault="00FB3C51" w:rsidP="000C44FC">
            <w:pPr>
              <w:pStyle w:val="GOSTTablenorm"/>
              <w:jc w:val="left"/>
            </w:pPr>
          </w:p>
        </w:tc>
        <w:tc>
          <w:tcPr>
            <w:tcW w:w="35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B3C51" w:rsidRPr="000B20E6" w:rsidRDefault="00FB3C51" w:rsidP="008658FA">
            <w:pPr>
              <w:pStyle w:val="GOSTTablenorm"/>
              <w:jc w:val="center"/>
            </w:pPr>
            <w:r w:rsidRPr="000B20E6">
              <w:t>Утверждение</w:t>
            </w:r>
          </w:p>
        </w:tc>
      </w:tr>
    </w:tbl>
    <w:p w:rsidR="00F66CB4" w:rsidRDefault="00F66CB4">
      <w:pPr>
        <w:shd w:val="clear" w:color="auto" w:fill="FFFFFF"/>
        <w:rPr>
          <w:color w:val="000000"/>
        </w:rPr>
      </w:pPr>
    </w:p>
    <w:sectPr w:rsidR="00F66CB4" w:rsidSect="007F1C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851" w:left="1701" w:header="708" w:footer="708" w:gutter="0"/>
      <w:pgNumType w:start="1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4F6526F" w15:done="0"/>
  <w15:commentEx w15:paraId="48C52D36" w15:done="0"/>
  <w15:commentEx w15:paraId="5743E842" w15:done="0"/>
  <w15:commentEx w15:paraId="633216E6" w15:done="0"/>
  <w15:commentEx w15:paraId="13A5571D" w15:done="0"/>
  <w15:commentEx w15:paraId="490BBA0B" w15:done="0"/>
  <w15:commentEx w15:paraId="61ED0EE9" w15:done="0"/>
  <w15:commentEx w15:paraId="5E61F575" w15:done="0"/>
  <w15:commentEx w15:paraId="6F126A29" w15:done="0"/>
  <w15:commentEx w15:paraId="307F8CE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07DC" w:rsidRDefault="007D07DC">
      <w:r>
        <w:separator/>
      </w:r>
    </w:p>
  </w:endnote>
  <w:endnote w:type="continuationSeparator" w:id="1">
    <w:p w:rsidR="007D07DC" w:rsidRDefault="007D07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33A" w:rsidRDefault="00F0733A">
    <w:pPr>
      <w:pStyle w:val="af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33A" w:rsidRDefault="00F0733A">
    <w:pPr>
      <w:pStyle w:val="af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33A" w:rsidRDefault="00F0733A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07DC" w:rsidRDefault="007D07DC">
      <w:r>
        <w:separator/>
      </w:r>
    </w:p>
  </w:footnote>
  <w:footnote w:type="continuationSeparator" w:id="1">
    <w:p w:rsidR="007D07DC" w:rsidRDefault="007D07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33A" w:rsidRDefault="00F0733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CB4" w:rsidRDefault="00F66CB4" w:rsidP="00F9154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33A" w:rsidRDefault="00F0733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0941312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B724DA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B3E0A2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2AA5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204DF1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3ECAD34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85A3E26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12EAF7A4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A04832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33CCB3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B010E8"/>
    <w:multiLevelType w:val="hybridMultilevel"/>
    <w:tmpl w:val="768A1790"/>
    <w:lvl w:ilvl="0" w:tplc="913C387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0DEB2900"/>
    <w:multiLevelType w:val="multilevel"/>
    <w:tmpl w:val="FE325196"/>
    <w:lvl w:ilvl="0">
      <w:start w:val="1"/>
      <w:numFmt w:val="decimal"/>
      <w:pStyle w:val="GOSTTableListNum1"/>
      <w:lvlText w:val="%1.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GOSTTableListNum2"/>
      <w:lvlText w:val="%1.%2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2">
      <w:start w:val="1"/>
      <w:numFmt w:val="decimal"/>
      <w:pStyle w:val="GOSTTableListNum3"/>
      <w:lvlText w:val="%1.%2.%3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3">
      <w:start w:val="1"/>
      <w:numFmt w:val="decimal"/>
      <w:pStyle w:val="GOSTTableListNum4"/>
      <w:lvlText w:val="%1.%2.%3.%4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4">
      <w:start w:val="1"/>
      <w:numFmt w:val="decimal"/>
      <w:pStyle w:val="GOSTTableListNum5"/>
      <w:lvlText w:val="%1.%2.%3.%4.%5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5">
      <w:start w:val="1"/>
      <w:numFmt w:val="decimal"/>
      <w:pStyle w:val="GOSTTableListNum6"/>
      <w:lvlText w:val="%1.%2.%3.%4.%5.%6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6">
      <w:start w:val="1"/>
      <w:numFmt w:val="decimal"/>
      <w:pStyle w:val="GOSTTableListNum7"/>
      <w:lvlText w:val="%1.%2.%3.%4.%5.%6.%7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27"/>
      </w:pPr>
      <w:rPr>
        <w:rFonts w:hint="default"/>
      </w:rPr>
    </w:lvl>
  </w:abstractNum>
  <w:abstractNum w:abstractNumId="12">
    <w:nsid w:val="0E6272F7"/>
    <w:multiLevelType w:val="hybridMultilevel"/>
    <w:tmpl w:val="93EC4E66"/>
    <w:lvl w:ilvl="0" w:tplc="0419000F">
      <w:start w:val="1"/>
      <w:numFmt w:val="decimal"/>
      <w:lvlText w:val="%1."/>
      <w:lvlJc w:val="left"/>
      <w:pPr>
        <w:ind w:left="947" w:hanging="360"/>
      </w:pPr>
    </w:lvl>
    <w:lvl w:ilvl="1" w:tplc="04190019" w:tentative="1">
      <w:start w:val="1"/>
      <w:numFmt w:val="lowerLetter"/>
      <w:lvlText w:val="%2."/>
      <w:lvlJc w:val="left"/>
      <w:pPr>
        <w:ind w:left="1667" w:hanging="360"/>
      </w:pPr>
    </w:lvl>
    <w:lvl w:ilvl="2" w:tplc="0419001B" w:tentative="1">
      <w:start w:val="1"/>
      <w:numFmt w:val="lowerRoman"/>
      <w:lvlText w:val="%3."/>
      <w:lvlJc w:val="right"/>
      <w:pPr>
        <w:ind w:left="2387" w:hanging="180"/>
      </w:pPr>
    </w:lvl>
    <w:lvl w:ilvl="3" w:tplc="0419000F" w:tentative="1">
      <w:start w:val="1"/>
      <w:numFmt w:val="decimal"/>
      <w:lvlText w:val="%4."/>
      <w:lvlJc w:val="left"/>
      <w:pPr>
        <w:ind w:left="3107" w:hanging="360"/>
      </w:pPr>
    </w:lvl>
    <w:lvl w:ilvl="4" w:tplc="04190019" w:tentative="1">
      <w:start w:val="1"/>
      <w:numFmt w:val="lowerLetter"/>
      <w:lvlText w:val="%5."/>
      <w:lvlJc w:val="left"/>
      <w:pPr>
        <w:ind w:left="3827" w:hanging="360"/>
      </w:pPr>
    </w:lvl>
    <w:lvl w:ilvl="5" w:tplc="0419001B" w:tentative="1">
      <w:start w:val="1"/>
      <w:numFmt w:val="lowerRoman"/>
      <w:lvlText w:val="%6."/>
      <w:lvlJc w:val="right"/>
      <w:pPr>
        <w:ind w:left="4547" w:hanging="180"/>
      </w:pPr>
    </w:lvl>
    <w:lvl w:ilvl="6" w:tplc="0419000F" w:tentative="1">
      <w:start w:val="1"/>
      <w:numFmt w:val="decimal"/>
      <w:lvlText w:val="%7."/>
      <w:lvlJc w:val="left"/>
      <w:pPr>
        <w:ind w:left="5267" w:hanging="360"/>
      </w:pPr>
    </w:lvl>
    <w:lvl w:ilvl="7" w:tplc="04190019" w:tentative="1">
      <w:start w:val="1"/>
      <w:numFmt w:val="lowerLetter"/>
      <w:lvlText w:val="%8."/>
      <w:lvlJc w:val="left"/>
      <w:pPr>
        <w:ind w:left="5987" w:hanging="360"/>
      </w:pPr>
    </w:lvl>
    <w:lvl w:ilvl="8" w:tplc="041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3">
    <w:nsid w:val="1D9A52BD"/>
    <w:multiLevelType w:val="multilevel"/>
    <w:tmpl w:val="04DAA02C"/>
    <w:lvl w:ilvl="0">
      <w:start w:val="1"/>
      <w:numFmt w:val="decimal"/>
      <w:pStyle w:val="GOSTListnum"/>
      <w:lvlText w:val="%1."/>
      <w:lvlJc w:val="left"/>
      <w:pPr>
        <w:tabs>
          <w:tab w:val="num" w:pos="1021"/>
        </w:tabs>
        <w:ind w:left="1021" w:hanging="45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GOSTListnum2"/>
      <w:isLgl/>
      <w:lvlText w:val="%1.%2."/>
      <w:lvlJc w:val="left"/>
      <w:pPr>
        <w:tabs>
          <w:tab w:val="num" w:pos="1588"/>
        </w:tabs>
        <w:ind w:left="1588" w:hanging="567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pStyle w:val="GOSTListnum3"/>
      <w:isLgl/>
      <w:lvlText w:val="%1.%2.%3."/>
      <w:lvlJc w:val="left"/>
      <w:pPr>
        <w:tabs>
          <w:tab w:val="num" w:pos="2421"/>
        </w:tabs>
        <w:ind w:left="2421" w:hanging="567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pStyle w:val="GOSTListnum4"/>
      <w:suff w:val="space"/>
      <w:lvlText w:val="%1.%2.%3.%4."/>
      <w:lvlJc w:val="left"/>
      <w:pPr>
        <w:ind w:left="2704" w:hanging="567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suff w:val="space"/>
      <w:lvlText w:val="%1.%2.%3.%4.%5"/>
      <w:lvlJc w:val="left"/>
      <w:pPr>
        <w:ind w:left="3271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88"/>
        </w:tabs>
        <w:ind w:left="158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32"/>
        </w:tabs>
        <w:ind w:left="173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76"/>
        </w:tabs>
        <w:ind w:left="18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20"/>
        </w:tabs>
        <w:ind w:left="2020" w:hanging="1584"/>
      </w:pPr>
      <w:rPr>
        <w:rFonts w:hint="default"/>
      </w:rPr>
    </w:lvl>
  </w:abstractNum>
  <w:abstractNum w:abstractNumId="14">
    <w:nsid w:val="1F26259F"/>
    <w:multiLevelType w:val="multilevel"/>
    <w:tmpl w:val="04190023"/>
    <w:styleLink w:val="a1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275768F9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27C3279A"/>
    <w:multiLevelType w:val="hybridMultilevel"/>
    <w:tmpl w:val="EA705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853D5B"/>
    <w:multiLevelType w:val="hybridMultilevel"/>
    <w:tmpl w:val="B8DA3AB8"/>
    <w:lvl w:ilvl="0" w:tplc="3C12C996">
      <w:start w:val="1"/>
      <w:numFmt w:val="bullet"/>
      <w:pStyle w:val="GOSTListmark3"/>
      <w:lvlText w:val="–"/>
      <w:lvlJc w:val="left"/>
      <w:pPr>
        <w:tabs>
          <w:tab w:val="num" w:pos="1418"/>
        </w:tabs>
        <w:ind w:left="1418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D77423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9F57318"/>
    <w:multiLevelType w:val="hybridMultilevel"/>
    <w:tmpl w:val="70585C2C"/>
    <w:lvl w:ilvl="0" w:tplc="552CD70A">
      <w:start w:val="1"/>
      <w:numFmt w:val="bullet"/>
      <w:pStyle w:val="GOSTListmark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 w:hint="default"/>
      </w:rPr>
    </w:lvl>
    <w:lvl w:ilvl="1" w:tplc="3416BD6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5206A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74DF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9232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18C66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D471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2011E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15C3C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9FF0F35"/>
    <w:multiLevelType w:val="hybridMultilevel"/>
    <w:tmpl w:val="5298E864"/>
    <w:lvl w:ilvl="0" w:tplc="70088504">
      <w:start w:val="1"/>
      <w:numFmt w:val="bullet"/>
      <w:pStyle w:val="GOSTListmark4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1" w:tplc="678E22A4" w:tentative="1">
      <w:start w:val="1"/>
      <w:numFmt w:val="bullet"/>
      <w:lvlText w:val="o"/>
      <w:lvlJc w:val="left"/>
      <w:pPr>
        <w:tabs>
          <w:tab w:val="num" w:pos="1491"/>
        </w:tabs>
        <w:ind w:left="1491" w:hanging="360"/>
      </w:pPr>
      <w:rPr>
        <w:rFonts w:ascii="Courier New" w:hAnsi="Courier New" w:cs="Courier New" w:hint="default"/>
      </w:rPr>
    </w:lvl>
    <w:lvl w:ilvl="2" w:tplc="3412279C" w:tentative="1">
      <w:start w:val="1"/>
      <w:numFmt w:val="bullet"/>
      <w:lvlText w:val=""/>
      <w:lvlJc w:val="left"/>
      <w:pPr>
        <w:tabs>
          <w:tab w:val="num" w:pos="2211"/>
        </w:tabs>
        <w:ind w:left="2211" w:hanging="360"/>
      </w:pPr>
      <w:rPr>
        <w:rFonts w:ascii="Wingdings" w:hAnsi="Wingdings" w:hint="default"/>
      </w:rPr>
    </w:lvl>
    <w:lvl w:ilvl="3" w:tplc="08FC133E" w:tentative="1">
      <w:start w:val="1"/>
      <w:numFmt w:val="bullet"/>
      <w:lvlText w:val=""/>
      <w:lvlJc w:val="left"/>
      <w:pPr>
        <w:tabs>
          <w:tab w:val="num" w:pos="2931"/>
        </w:tabs>
        <w:ind w:left="2931" w:hanging="360"/>
      </w:pPr>
      <w:rPr>
        <w:rFonts w:ascii="Symbol" w:hAnsi="Symbol" w:hint="default"/>
      </w:rPr>
    </w:lvl>
    <w:lvl w:ilvl="4" w:tplc="7EA05DF4" w:tentative="1">
      <w:start w:val="1"/>
      <w:numFmt w:val="bullet"/>
      <w:lvlText w:val="o"/>
      <w:lvlJc w:val="left"/>
      <w:pPr>
        <w:tabs>
          <w:tab w:val="num" w:pos="3651"/>
        </w:tabs>
        <w:ind w:left="3651" w:hanging="360"/>
      </w:pPr>
      <w:rPr>
        <w:rFonts w:ascii="Courier New" w:hAnsi="Courier New" w:cs="Courier New" w:hint="default"/>
      </w:rPr>
    </w:lvl>
    <w:lvl w:ilvl="5" w:tplc="D88E6D5C" w:tentative="1">
      <w:start w:val="1"/>
      <w:numFmt w:val="bullet"/>
      <w:lvlText w:val=""/>
      <w:lvlJc w:val="left"/>
      <w:pPr>
        <w:tabs>
          <w:tab w:val="num" w:pos="4371"/>
        </w:tabs>
        <w:ind w:left="4371" w:hanging="360"/>
      </w:pPr>
      <w:rPr>
        <w:rFonts w:ascii="Wingdings" w:hAnsi="Wingdings" w:hint="default"/>
      </w:rPr>
    </w:lvl>
    <w:lvl w:ilvl="6" w:tplc="037E6B1E" w:tentative="1">
      <w:start w:val="1"/>
      <w:numFmt w:val="bullet"/>
      <w:lvlText w:val=""/>
      <w:lvlJc w:val="left"/>
      <w:pPr>
        <w:tabs>
          <w:tab w:val="num" w:pos="5091"/>
        </w:tabs>
        <w:ind w:left="5091" w:hanging="360"/>
      </w:pPr>
      <w:rPr>
        <w:rFonts w:ascii="Symbol" w:hAnsi="Symbol" w:hint="default"/>
      </w:rPr>
    </w:lvl>
    <w:lvl w:ilvl="7" w:tplc="B4F8051E" w:tentative="1">
      <w:start w:val="1"/>
      <w:numFmt w:val="bullet"/>
      <w:lvlText w:val="o"/>
      <w:lvlJc w:val="left"/>
      <w:pPr>
        <w:tabs>
          <w:tab w:val="num" w:pos="5811"/>
        </w:tabs>
        <w:ind w:left="5811" w:hanging="360"/>
      </w:pPr>
      <w:rPr>
        <w:rFonts w:ascii="Courier New" w:hAnsi="Courier New" w:cs="Courier New" w:hint="default"/>
      </w:rPr>
    </w:lvl>
    <w:lvl w:ilvl="8" w:tplc="C2C0FA30" w:tentative="1">
      <w:start w:val="1"/>
      <w:numFmt w:val="bullet"/>
      <w:lvlText w:val=""/>
      <w:lvlJc w:val="left"/>
      <w:pPr>
        <w:tabs>
          <w:tab w:val="num" w:pos="6531"/>
        </w:tabs>
        <w:ind w:left="6531" w:hanging="360"/>
      </w:pPr>
      <w:rPr>
        <w:rFonts w:ascii="Wingdings" w:hAnsi="Wingdings" w:hint="default"/>
      </w:rPr>
    </w:lvl>
  </w:abstractNum>
  <w:abstractNum w:abstractNumId="21">
    <w:nsid w:val="4DB564FC"/>
    <w:multiLevelType w:val="hybridMultilevel"/>
    <w:tmpl w:val="0EC4DC70"/>
    <w:lvl w:ilvl="0" w:tplc="FAB48B6E">
      <w:start w:val="1"/>
      <w:numFmt w:val="none"/>
      <w:pStyle w:val="a2"/>
      <w:lvlText w:val="%1Приложение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E044427"/>
    <w:multiLevelType w:val="hybridMultilevel"/>
    <w:tmpl w:val="7B34F26E"/>
    <w:lvl w:ilvl="0" w:tplc="E0F22250">
      <w:start w:val="1"/>
      <w:numFmt w:val="none"/>
      <w:pStyle w:val="GOSTNameTable"/>
      <w:lvlText w:val="Таблица "/>
      <w:lvlJc w:val="left"/>
      <w:pPr>
        <w:tabs>
          <w:tab w:val="num" w:pos="567"/>
        </w:tabs>
        <w:ind w:left="0" w:firstLine="56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 w:tplc="D9C6114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70E22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0247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6E5D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98C9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D52CE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9A66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1C8C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EE53CA"/>
    <w:multiLevelType w:val="multilevel"/>
    <w:tmpl w:val="E74E3CF4"/>
    <w:lvl w:ilvl="0">
      <w:start w:val="1"/>
      <w:numFmt w:val="decimal"/>
      <w:pStyle w:val="GOSTTableListNum10"/>
      <w:lvlText w:val="%1)"/>
      <w:lvlJc w:val="left"/>
      <w:pPr>
        <w:tabs>
          <w:tab w:val="num" w:pos="284"/>
        </w:tabs>
        <w:ind w:left="284" w:hanging="22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709" w:hanging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Text w:val="%2.%1.%3."/>
      <w:lvlJc w:val="left"/>
      <w:pPr>
        <w:tabs>
          <w:tab w:val="num" w:pos="1134"/>
        </w:tabs>
        <w:ind w:left="1276" w:hanging="567"/>
      </w:pPr>
      <w:rPr>
        <w:rFonts w:ascii="Times New Roman" w:hAnsi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367"/>
        </w:tabs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2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4887" w:hanging="1440"/>
      </w:pPr>
      <w:rPr>
        <w:rFonts w:hint="default"/>
      </w:rPr>
    </w:lvl>
  </w:abstractNum>
  <w:abstractNum w:abstractNumId="24">
    <w:nsid w:val="4FEC52E2"/>
    <w:multiLevelType w:val="hybridMultilevel"/>
    <w:tmpl w:val="4FB69008"/>
    <w:lvl w:ilvl="0" w:tplc="E51CE30C">
      <w:start w:val="1"/>
      <w:numFmt w:val="bullet"/>
      <w:pStyle w:val="GOSTTableListMark1"/>
      <w:lvlText w:val=""/>
      <w:lvlJc w:val="left"/>
      <w:pPr>
        <w:tabs>
          <w:tab w:val="num" w:pos="340"/>
        </w:tabs>
        <w:ind w:left="340" w:hanging="227"/>
      </w:pPr>
      <w:rPr>
        <w:rFonts w:ascii="Symbol" w:hAnsi="Symbol" w:hint="default"/>
      </w:rPr>
    </w:lvl>
    <w:lvl w:ilvl="1" w:tplc="7EF60B7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A150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0222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445A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9260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57886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B8A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AA8B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AB383A"/>
    <w:multiLevelType w:val="multilevel"/>
    <w:tmpl w:val="EE863AFC"/>
    <w:lvl w:ilvl="0">
      <w:start w:val="1"/>
      <w:numFmt w:val="russianLower"/>
      <w:pStyle w:val="GOSTTableListNum"/>
      <w:lvlText w:val="%1)"/>
      <w:lvlJc w:val="left"/>
      <w:pPr>
        <w:tabs>
          <w:tab w:val="num" w:pos="284"/>
        </w:tabs>
        <w:ind w:left="284" w:hanging="22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709" w:hanging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Text w:val="%2.%1.%3."/>
      <w:lvlJc w:val="left"/>
      <w:pPr>
        <w:tabs>
          <w:tab w:val="num" w:pos="1134"/>
        </w:tabs>
        <w:ind w:left="1276" w:hanging="567"/>
      </w:pPr>
      <w:rPr>
        <w:rFonts w:ascii="Times New Roman" w:hAnsi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367"/>
        </w:tabs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2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4887" w:hanging="1440"/>
      </w:pPr>
      <w:rPr>
        <w:rFonts w:hint="default"/>
      </w:rPr>
    </w:lvl>
  </w:abstractNum>
  <w:abstractNum w:abstractNumId="26">
    <w:nsid w:val="63E64B86"/>
    <w:multiLevelType w:val="multilevel"/>
    <w:tmpl w:val="F73C3B7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650F43FD"/>
    <w:multiLevelType w:val="hybridMultilevel"/>
    <w:tmpl w:val="92A8C8EA"/>
    <w:lvl w:ilvl="0" w:tplc="723AA962">
      <w:start w:val="1"/>
      <w:numFmt w:val="none"/>
      <w:pStyle w:val="GOSTFigName"/>
      <w:lvlText w:val="Рисунок 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8E56E24"/>
    <w:multiLevelType w:val="multilevel"/>
    <w:tmpl w:val="4434F0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1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1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1"/>
      <w:lvlText w:val="%1.%2.%3.%4.%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742D30F7"/>
    <w:multiLevelType w:val="hybridMultilevel"/>
    <w:tmpl w:val="8B5A7D26"/>
    <w:lvl w:ilvl="0" w:tplc="71765A42">
      <w:start w:val="1"/>
      <w:numFmt w:val="bullet"/>
      <w:pStyle w:val="GOSTListmark1"/>
      <w:lvlText w:val="–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C0050E1"/>
    <w:multiLevelType w:val="hybridMultilevel"/>
    <w:tmpl w:val="15EC73D8"/>
    <w:lvl w:ilvl="0" w:tplc="C0FABFE4">
      <w:start w:val="1"/>
      <w:numFmt w:val="decimal"/>
      <w:pStyle w:val="GOSTTableNum"/>
      <w:lvlText w:val="%1."/>
      <w:lvlJc w:val="left"/>
      <w:pPr>
        <w:tabs>
          <w:tab w:val="num" w:pos="114"/>
        </w:tabs>
        <w:ind w:left="57" w:firstLine="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9"/>
  </w:num>
  <w:num w:numId="3">
    <w:abstractNumId w:val="19"/>
  </w:num>
  <w:num w:numId="4">
    <w:abstractNumId w:val="17"/>
  </w:num>
  <w:num w:numId="5">
    <w:abstractNumId w:val="20"/>
  </w:num>
  <w:num w:numId="6">
    <w:abstractNumId w:val="13"/>
  </w:num>
  <w:num w:numId="7">
    <w:abstractNumId w:val="22"/>
  </w:num>
  <w:num w:numId="8">
    <w:abstractNumId w:val="24"/>
  </w:num>
  <w:num w:numId="9">
    <w:abstractNumId w:val="23"/>
  </w:num>
  <w:num w:numId="10">
    <w:abstractNumId w:val="25"/>
  </w:num>
  <w:num w:numId="11">
    <w:abstractNumId w:val="11"/>
  </w:num>
  <w:num w:numId="12">
    <w:abstractNumId w:val="30"/>
  </w:num>
  <w:num w:numId="13">
    <w:abstractNumId w:val="18"/>
  </w:num>
  <w:num w:numId="14">
    <w:abstractNumId w:val="15"/>
  </w:num>
  <w:num w:numId="15">
    <w:abstractNumId w:val="21"/>
  </w:num>
  <w:num w:numId="16">
    <w:abstractNumId w:val="28"/>
  </w:num>
  <w:num w:numId="17">
    <w:abstractNumId w:val="26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8"/>
  </w:num>
  <w:num w:numId="28">
    <w:abstractNumId w:val="14"/>
  </w:num>
  <w:num w:numId="29">
    <w:abstractNumId w:val="16"/>
  </w:num>
  <w:num w:numId="30">
    <w:abstractNumId w:val="10"/>
  </w:num>
  <w:num w:numId="31">
    <w:abstractNumId w:val="11"/>
  </w:num>
  <w:num w:numId="32">
    <w:abstractNumId w:val="11"/>
  </w:num>
  <w:num w:numId="33">
    <w:abstractNumId w:val="11"/>
  </w:num>
  <w:num w:numId="34">
    <w:abstractNumId w:val="12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IdMacAtCleanup w:val="2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Бестаева Мадина Карловна">
    <w15:presenceInfo w15:providerId="AD" w15:userId="S-1-5-21-4202351508-1112556717-1749864139-9550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6CB4"/>
    <w:rsid w:val="000171B1"/>
    <w:rsid w:val="000571C0"/>
    <w:rsid w:val="00086319"/>
    <w:rsid w:val="000B20E6"/>
    <w:rsid w:val="000C44FC"/>
    <w:rsid w:val="00125B7C"/>
    <w:rsid w:val="00140EA2"/>
    <w:rsid w:val="00174D1C"/>
    <w:rsid w:val="001823B7"/>
    <w:rsid w:val="00194CA0"/>
    <w:rsid w:val="002666F9"/>
    <w:rsid w:val="00282526"/>
    <w:rsid w:val="00303432"/>
    <w:rsid w:val="003116FC"/>
    <w:rsid w:val="003175C3"/>
    <w:rsid w:val="00351248"/>
    <w:rsid w:val="003C43F5"/>
    <w:rsid w:val="004333FA"/>
    <w:rsid w:val="004909AD"/>
    <w:rsid w:val="004E7755"/>
    <w:rsid w:val="005120A4"/>
    <w:rsid w:val="00516B0A"/>
    <w:rsid w:val="00547A8F"/>
    <w:rsid w:val="006235C9"/>
    <w:rsid w:val="006264D7"/>
    <w:rsid w:val="0070276A"/>
    <w:rsid w:val="007D07DC"/>
    <w:rsid w:val="007F1CEB"/>
    <w:rsid w:val="00801A93"/>
    <w:rsid w:val="00810321"/>
    <w:rsid w:val="00846299"/>
    <w:rsid w:val="008658FA"/>
    <w:rsid w:val="00865A56"/>
    <w:rsid w:val="0088414A"/>
    <w:rsid w:val="008852E4"/>
    <w:rsid w:val="00893C57"/>
    <w:rsid w:val="008E09E1"/>
    <w:rsid w:val="00951148"/>
    <w:rsid w:val="009617EF"/>
    <w:rsid w:val="00997F78"/>
    <w:rsid w:val="00A1250C"/>
    <w:rsid w:val="00A23618"/>
    <w:rsid w:val="00A42FC0"/>
    <w:rsid w:val="00A75D84"/>
    <w:rsid w:val="00AA36A6"/>
    <w:rsid w:val="00AD60E5"/>
    <w:rsid w:val="00B37A57"/>
    <w:rsid w:val="00B44A6F"/>
    <w:rsid w:val="00B753E5"/>
    <w:rsid w:val="00B94A6D"/>
    <w:rsid w:val="00BA18E2"/>
    <w:rsid w:val="00C24778"/>
    <w:rsid w:val="00D16DC4"/>
    <w:rsid w:val="00D32D57"/>
    <w:rsid w:val="00D55A9F"/>
    <w:rsid w:val="00D601D3"/>
    <w:rsid w:val="00D84415"/>
    <w:rsid w:val="00E07647"/>
    <w:rsid w:val="00E61582"/>
    <w:rsid w:val="00EA24AB"/>
    <w:rsid w:val="00ED2E44"/>
    <w:rsid w:val="00F0733A"/>
    <w:rsid w:val="00F22B51"/>
    <w:rsid w:val="00F42831"/>
    <w:rsid w:val="00F63A10"/>
    <w:rsid w:val="00F66CB4"/>
    <w:rsid w:val="00F91541"/>
    <w:rsid w:val="00FA4F74"/>
    <w:rsid w:val="00FB3C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qFormat="1"/>
    <w:lsdException w:name="table of figures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Closing" w:uiPriority="99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BA18E2"/>
    <w:pPr>
      <w:widowControl/>
      <w:ind w:firstLine="567"/>
      <w:jc w:val="both"/>
    </w:pPr>
    <w:rPr>
      <w:szCs w:val="20"/>
    </w:rPr>
  </w:style>
  <w:style w:type="paragraph" w:styleId="1">
    <w:name w:val="heading 1"/>
    <w:aliases w:val="_GOST_1"/>
    <w:next w:val="GOSTNormal"/>
    <w:qFormat/>
    <w:rsid w:val="00BA18E2"/>
    <w:pPr>
      <w:keepNext/>
      <w:pageBreakBefore/>
      <w:widowControl/>
      <w:numPr>
        <w:numId w:val="16"/>
      </w:numPr>
      <w:suppressAutoHyphens/>
      <w:spacing w:before="240" w:after="360"/>
      <w:contextualSpacing/>
      <w:jc w:val="center"/>
      <w:outlineLvl w:val="0"/>
    </w:pPr>
    <w:rPr>
      <w:b/>
      <w:caps/>
      <w:sz w:val="32"/>
      <w:szCs w:val="36"/>
    </w:rPr>
  </w:style>
  <w:style w:type="paragraph" w:styleId="21">
    <w:name w:val="heading 2"/>
    <w:aliases w:val="_GOST_2"/>
    <w:basedOn w:val="1"/>
    <w:next w:val="GOSTNormal"/>
    <w:qFormat/>
    <w:rsid w:val="00BA18E2"/>
    <w:pPr>
      <w:pageBreakBefore w:val="0"/>
      <w:numPr>
        <w:ilvl w:val="1"/>
      </w:numPr>
      <w:spacing w:after="240"/>
      <w:jc w:val="left"/>
      <w:outlineLvl w:val="1"/>
    </w:pPr>
    <w:rPr>
      <w:rFonts w:cs="Arial"/>
      <w:bCs/>
      <w:iCs/>
      <w:caps w:val="0"/>
      <w:szCs w:val="32"/>
    </w:rPr>
  </w:style>
  <w:style w:type="paragraph" w:styleId="31">
    <w:name w:val="heading 3"/>
    <w:aliases w:val="_GOST_3"/>
    <w:basedOn w:val="21"/>
    <w:next w:val="GOSTNormal"/>
    <w:qFormat/>
    <w:rsid w:val="00BA18E2"/>
    <w:pPr>
      <w:keepLines/>
      <w:numPr>
        <w:ilvl w:val="2"/>
      </w:numPr>
      <w:outlineLvl w:val="2"/>
    </w:pPr>
    <w:rPr>
      <w:bCs w:val="0"/>
      <w:sz w:val="26"/>
      <w:szCs w:val="26"/>
    </w:rPr>
  </w:style>
  <w:style w:type="paragraph" w:styleId="41">
    <w:name w:val="heading 4"/>
    <w:aliases w:val="_GOST_4"/>
    <w:basedOn w:val="31"/>
    <w:next w:val="GOSTNormal"/>
    <w:qFormat/>
    <w:rsid w:val="00BA18E2"/>
    <w:pPr>
      <w:numPr>
        <w:ilvl w:val="3"/>
      </w:numPr>
      <w:outlineLvl w:val="3"/>
    </w:pPr>
    <w:rPr>
      <w:sz w:val="24"/>
    </w:rPr>
  </w:style>
  <w:style w:type="paragraph" w:styleId="51">
    <w:name w:val="heading 5"/>
    <w:aliases w:val="_GOST_5"/>
    <w:basedOn w:val="41"/>
    <w:next w:val="GOSTNormal"/>
    <w:qFormat/>
    <w:rsid w:val="00BA18E2"/>
    <w:pPr>
      <w:numPr>
        <w:ilvl w:val="4"/>
      </w:numPr>
      <w:tabs>
        <w:tab w:val="left" w:pos="1276"/>
      </w:tabs>
      <w:spacing w:after="120"/>
      <w:outlineLvl w:val="4"/>
    </w:pPr>
    <w:rPr>
      <w:rFonts w:cs="Times New Roman"/>
      <w:bCs/>
      <w:iCs w:val="0"/>
      <w:lang w:eastAsia="ko-KR"/>
    </w:rPr>
  </w:style>
  <w:style w:type="paragraph" w:styleId="6">
    <w:name w:val="heading 6"/>
    <w:aliases w:val="_GOST_6"/>
    <w:basedOn w:val="a3"/>
    <w:next w:val="a3"/>
    <w:autoRedefine/>
    <w:qFormat/>
    <w:rsid w:val="00BA18E2"/>
    <w:pPr>
      <w:numPr>
        <w:ilvl w:val="5"/>
        <w:numId w:val="16"/>
      </w:numPr>
      <w:spacing w:before="240" w:after="60" w:line="360" w:lineRule="auto"/>
      <w:jc w:val="left"/>
      <w:outlineLvl w:val="5"/>
    </w:pPr>
    <w:rPr>
      <w:b/>
      <w:bCs/>
      <w:i/>
      <w:szCs w:val="22"/>
    </w:rPr>
  </w:style>
  <w:style w:type="paragraph" w:styleId="7">
    <w:name w:val="heading 7"/>
    <w:basedOn w:val="a3"/>
    <w:next w:val="a3"/>
    <w:link w:val="70"/>
    <w:qFormat/>
    <w:rsid w:val="00BA18E2"/>
    <w:pPr>
      <w:numPr>
        <w:ilvl w:val="6"/>
        <w:numId w:val="16"/>
      </w:numPr>
      <w:spacing w:before="240" w:after="60"/>
      <w:outlineLvl w:val="6"/>
    </w:pPr>
  </w:style>
  <w:style w:type="paragraph" w:styleId="8">
    <w:name w:val="heading 8"/>
    <w:basedOn w:val="a3"/>
    <w:next w:val="a3"/>
    <w:link w:val="80"/>
    <w:qFormat/>
    <w:rsid w:val="00BA18E2"/>
    <w:pPr>
      <w:numPr>
        <w:ilvl w:val="7"/>
        <w:numId w:val="16"/>
      </w:numPr>
      <w:spacing w:before="240" w:after="60"/>
      <w:outlineLvl w:val="7"/>
    </w:pPr>
    <w:rPr>
      <w:i/>
      <w:iCs/>
    </w:rPr>
  </w:style>
  <w:style w:type="paragraph" w:styleId="9">
    <w:name w:val="heading 9"/>
    <w:basedOn w:val="a3"/>
    <w:next w:val="a3"/>
    <w:link w:val="90"/>
    <w:qFormat/>
    <w:rsid w:val="00BA18E2"/>
    <w:pPr>
      <w:numPr>
        <w:ilvl w:val="8"/>
        <w:numId w:val="17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table" w:customStyle="1" w:styleId="TableNormal">
    <w:name w:val="Table Normal"/>
    <w:rsid w:val="00A1250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3"/>
    <w:qFormat/>
    <w:rsid w:val="00BA18E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8">
    <w:name w:val="Subtitle"/>
    <w:basedOn w:val="a3"/>
    <w:qFormat/>
    <w:rsid w:val="00BA18E2"/>
    <w:pPr>
      <w:spacing w:after="60"/>
      <w:jc w:val="center"/>
      <w:outlineLvl w:val="1"/>
    </w:pPr>
    <w:rPr>
      <w:rFonts w:ascii="Arial" w:hAnsi="Arial" w:cs="Arial"/>
    </w:rPr>
  </w:style>
  <w:style w:type="table" w:customStyle="1" w:styleId="a9">
    <w:basedOn w:val="TableNormal"/>
    <w:rsid w:val="00A1250C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GOSTFigure">
    <w:name w:val="_GOST_Figure"/>
    <w:next w:val="a3"/>
    <w:rsid w:val="00BA18E2"/>
    <w:pPr>
      <w:keepNext/>
      <w:widowControl/>
      <w:spacing w:before="120" w:after="120"/>
      <w:jc w:val="center"/>
    </w:pPr>
    <w:rPr>
      <w:szCs w:val="20"/>
    </w:rPr>
  </w:style>
  <w:style w:type="paragraph" w:customStyle="1" w:styleId="GOSTFigName">
    <w:name w:val="_GOST_Fig_Name"/>
    <w:basedOn w:val="GOSTFigure"/>
    <w:next w:val="a3"/>
    <w:rsid w:val="00BA18E2"/>
    <w:pPr>
      <w:keepNext w:val="0"/>
      <w:numPr>
        <w:numId w:val="1"/>
      </w:numPr>
      <w:suppressAutoHyphens/>
      <w:contextualSpacing/>
    </w:pPr>
    <w:rPr>
      <w:b/>
      <w:szCs w:val="24"/>
    </w:rPr>
  </w:style>
  <w:style w:type="paragraph" w:customStyle="1" w:styleId="GOSTheader">
    <w:name w:val="_GOST_header"/>
    <w:rsid w:val="00BA18E2"/>
    <w:pPr>
      <w:widowControl/>
      <w:suppressAutoHyphens/>
    </w:pPr>
    <w:rPr>
      <w:rFonts w:ascii="Arial" w:hAnsi="Arial"/>
      <w:b/>
      <w:color w:val="333333"/>
      <w:sz w:val="20"/>
      <w:szCs w:val="20"/>
    </w:rPr>
  </w:style>
  <w:style w:type="paragraph" w:customStyle="1" w:styleId="GOSTListmark1">
    <w:name w:val="_GOST_List_mark1"/>
    <w:rsid w:val="00BA18E2"/>
    <w:pPr>
      <w:widowControl/>
      <w:numPr>
        <w:numId w:val="2"/>
      </w:numPr>
      <w:jc w:val="both"/>
    </w:pPr>
    <w:rPr>
      <w:snapToGrid w:val="0"/>
      <w:szCs w:val="20"/>
    </w:rPr>
  </w:style>
  <w:style w:type="paragraph" w:customStyle="1" w:styleId="GOSTListmark2">
    <w:name w:val="_GOST_List_mark2"/>
    <w:rsid w:val="00BA18E2"/>
    <w:pPr>
      <w:widowControl/>
      <w:numPr>
        <w:numId w:val="3"/>
      </w:numPr>
      <w:jc w:val="both"/>
    </w:pPr>
    <w:rPr>
      <w:snapToGrid w:val="0"/>
      <w:szCs w:val="20"/>
    </w:rPr>
  </w:style>
  <w:style w:type="paragraph" w:customStyle="1" w:styleId="GOSTListmark3">
    <w:name w:val="_GOST_List_mark3"/>
    <w:basedOn w:val="a3"/>
    <w:rsid w:val="00BA18E2"/>
    <w:pPr>
      <w:numPr>
        <w:numId w:val="4"/>
      </w:numPr>
    </w:pPr>
    <w:rPr>
      <w:snapToGrid w:val="0"/>
    </w:rPr>
  </w:style>
  <w:style w:type="paragraph" w:customStyle="1" w:styleId="GOSTListmark4">
    <w:name w:val="_GOST_List_mark4"/>
    <w:basedOn w:val="a3"/>
    <w:rsid w:val="00BA18E2"/>
    <w:pPr>
      <w:numPr>
        <w:numId w:val="5"/>
      </w:numPr>
    </w:pPr>
  </w:style>
  <w:style w:type="paragraph" w:customStyle="1" w:styleId="GOSTListmark5">
    <w:name w:val="_GOST_List_mark5"/>
    <w:basedOn w:val="GOSTListmark4"/>
    <w:rsid w:val="00BA18E2"/>
    <w:pPr>
      <w:tabs>
        <w:tab w:val="clear" w:pos="1701"/>
        <w:tab w:val="left" w:pos="1985"/>
      </w:tabs>
      <w:ind w:left="1985" w:hanging="284"/>
    </w:pPr>
  </w:style>
  <w:style w:type="paragraph" w:customStyle="1" w:styleId="GOSTListnormal1">
    <w:name w:val="_GOST_List_normal_1"/>
    <w:rsid w:val="00BA18E2"/>
    <w:pPr>
      <w:widowControl/>
      <w:tabs>
        <w:tab w:val="left" w:pos="284"/>
      </w:tabs>
      <w:spacing w:before="60" w:after="60"/>
      <w:ind w:left="851"/>
      <w:contextualSpacing/>
      <w:jc w:val="both"/>
    </w:pPr>
    <w:rPr>
      <w:snapToGrid w:val="0"/>
      <w:szCs w:val="20"/>
    </w:rPr>
  </w:style>
  <w:style w:type="paragraph" w:customStyle="1" w:styleId="GOSTListnormal18">
    <w:name w:val="_GOST_List_normal_1.8"/>
    <w:rsid w:val="00BA18E2"/>
    <w:pPr>
      <w:widowControl/>
      <w:tabs>
        <w:tab w:val="left" w:pos="1021"/>
      </w:tabs>
      <w:ind w:left="1021"/>
      <w:jc w:val="both"/>
    </w:pPr>
    <w:rPr>
      <w:snapToGrid w:val="0"/>
      <w:szCs w:val="20"/>
    </w:rPr>
  </w:style>
  <w:style w:type="paragraph" w:customStyle="1" w:styleId="GOSTListnormal2">
    <w:name w:val="_GOST_List_normal_2"/>
    <w:rsid w:val="00BA18E2"/>
    <w:pPr>
      <w:widowControl/>
      <w:tabs>
        <w:tab w:val="left" w:pos="1134"/>
      </w:tabs>
      <w:spacing w:before="60" w:after="60"/>
      <w:ind w:left="1134"/>
      <w:contextualSpacing/>
      <w:jc w:val="both"/>
    </w:pPr>
    <w:rPr>
      <w:snapToGrid w:val="0"/>
      <w:szCs w:val="20"/>
    </w:rPr>
  </w:style>
  <w:style w:type="paragraph" w:customStyle="1" w:styleId="GOSTListnormal28">
    <w:name w:val="_GOST_List_normal_2.8"/>
    <w:rsid w:val="00BA18E2"/>
    <w:pPr>
      <w:widowControl/>
      <w:tabs>
        <w:tab w:val="left" w:pos="1588"/>
      </w:tabs>
      <w:spacing w:before="60" w:after="60"/>
      <w:ind w:left="1588"/>
      <w:contextualSpacing/>
      <w:jc w:val="both"/>
    </w:pPr>
    <w:rPr>
      <w:snapToGrid w:val="0"/>
      <w:szCs w:val="20"/>
    </w:rPr>
  </w:style>
  <w:style w:type="paragraph" w:customStyle="1" w:styleId="GOSTListnormal3">
    <w:name w:val="_GOST_List_normal_3"/>
    <w:rsid w:val="00BA18E2"/>
    <w:pPr>
      <w:widowControl/>
      <w:tabs>
        <w:tab w:val="left" w:pos="1418"/>
      </w:tabs>
      <w:spacing w:before="60" w:after="60"/>
      <w:ind w:left="1418"/>
      <w:contextualSpacing/>
      <w:jc w:val="both"/>
    </w:pPr>
    <w:rPr>
      <w:snapToGrid w:val="0"/>
      <w:szCs w:val="20"/>
    </w:rPr>
  </w:style>
  <w:style w:type="paragraph" w:customStyle="1" w:styleId="GOSTListnormal4">
    <w:name w:val="_GOST_List_normal_4"/>
    <w:rsid w:val="00BA18E2"/>
    <w:pPr>
      <w:widowControl/>
      <w:tabs>
        <w:tab w:val="left" w:pos="1701"/>
      </w:tabs>
      <w:spacing w:before="60" w:after="60"/>
      <w:ind w:left="1701"/>
      <w:contextualSpacing/>
      <w:jc w:val="both"/>
    </w:pPr>
  </w:style>
  <w:style w:type="paragraph" w:customStyle="1" w:styleId="GOSTListnormal5">
    <w:name w:val="_GOST_List_normal_5"/>
    <w:rsid w:val="00BA18E2"/>
    <w:pPr>
      <w:widowControl/>
      <w:tabs>
        <w:tab w:val="left" w:pos="1985"/>
      </w:tabs>
      <w:spacing w:before="60" w:after="60"/>
      <w:ind w:left="1985"/>
      <w:contextualSpacing/>
      <w:jc w:val="both"/>
    </w:pPr>
    <w:rPr>
      <w:snapToGrid w:val="0"/>
      <w:szCs w:val="20"/>
    </w:rPr>
  </w:style>
  <w:style w:type="paragraph" w:customStyle="1" w:styleId="GOSTListnum">
    <w:name w:val="_GOST_List_num"/>
    <w:rsid w:val="00BA18E2"/>
    <w:pPr>
      <w:widowControl/>
      <w:numPr>
        <w:numId w:val="6"/>
      </w:numPr>
      <w:spacing w:before="120" w:after="120"/>
      <w:contextualSpacing/>
      <w:jc w:val="both"/>
    </w:pPr>
    <w:rPr>
      <w:szCs w:val="20"/>
    </w:rPr>
  </w:style>
  <w:style w:type="paragraph" w:customStyle="1" w:styleId="GOSTListnum2">
    <w:name w:val="_GOST_List_num2"/>
    <w:basedOn w:val="GOSTListnum"/>
    <w:rsid w:val="00BA18E2"/>
    <w:pPr>
      <w:numPr>
        <w:ilvl w:val="1"/>
      </w:numPr>
    </w:pPr>
    <w:rPr>
      <w:szCs w:val="24"/>
    </w:rPr>
  </w:style>
  <w:style w:type="paragraph" w:customStyle="1" w:styleId="GOSTListnum3">
    <w:name w:val="_GOST_List_num3"/>
    <w:basedOn w:val="GOSTListnum2"/>
    <w:rsid w:val="00BA18E2"/>
    <w:pPr>
      <w:numPr>
        <w:ilvl w:val="2"/>
      </w:numPr>
      <w:tabs>
        <w:tab w:val="left" w:pos="2268"/>
      </w:tabs>
    </w:pPr>
  </w:style>
  <w:style w:type="paragraph" w:customStyle="1" w:styleId="GOSTListnum4">
    <w:name w:val="_GOST_List_num4"/>
    <w:basedOn w:val="GOSTListnum3"/>
    <w:rsid w:val="00BA18E2"/>
    <w:pPr>
      <w:numPr>
        <w:ilvl w:val="3"/>
      </w:numPr>
      <w:tabs>
        <w:tab w:val="clear" w:pos="2268"/>
        <w:tab w:val="left" w:pos="2835"/>
      </w:tabs>
    </w:pPr>
  </w:style>
  <w:style w:type="paragraph" w:customStyle="1" w:styleId="GOSTNameTable">
    <w:name w:val="_GOST_Name_Table"/>
    <w:rsid w:val="00BA18E2"/>
    <w:pPr>
      <w:keepNext/>
      <w:widowControl/>
      <w:numPr>
        <w:numId w:val="7"/>
      </w:numPr>
      <w:suppressAutoHyphens/>
      <w:spacing w:before="240" w:after="120"/>
    </w:pPr>
    <w:rPr>
      <w:b/>
      <w:szCs w:val="20"/>
    </w:rPr>
  </w:style>
  <w:style w:type="paragraph" w:customStyle="1" w:styleId="GOSTNormal">
    <w:name w:val="_GOST_Normal"/>
    <w:rsid w:val="00BA18E2"/>
    <w:pPr>
      <w:widowControl/>
      <w:spacing w:before="120" w:after="60"/>
      <w:ind w:firstLine="567"/>
      <w:contextualSpacing/>
      <w:jc w:val="both"/>
    </w:pPr>
    <w:rPr>
      <w:szCs w:val="20"/>
    </w:rPr>
  </w:style>
  <w:style w:type="paragraph" w:customStyle="1" w:styleId="GOSTNormalWithout">
    <w:name w:val="_GOST_Normal_Without"/>
    <w:basedOn w:val="GOSTNormal"/>
    <w:next w:val="GOSTNormal"/>
    <w:rsid w:val="00BA18E2"/>
    <w:pPr>
      <w:keepNext/>
    </w:pPr>
  </w:style>
  <w:style w:type="paragraph" w:customStyle="1" w:styleId="GOSTNote">
    <w:name w:val="_GOST_Note"/>
    <w:next w:val="GOSTNormal"/>
    <w:link w:val="GOSTNote0"/>
    <w:rsid w:val="00BA18E2"/>
    <w:pPr>
      <w:widowControl/>
      <w:spacing w:before="120" w:after="120"/>
      <w:ind w:left="1701" w:hanging="1701"/>
      <w:jc w:val="both"/>
    </w:pPr>
    <w:rPr>
      <w:szCs w:val="20"/>
    </w:rPr>
  </w:style>
  <w:style w:type="character" w:customStyle="1" w:styleId="GOSTNote0">
    <w:name w:val="_GOST_Note Знак"/>
    <w:link w:val="GOSTNote"/>
    <w:rsid w:val="00BA18E2"/>
    <w:rPr>
      <w:szCs w:val="20"/>
    </w:rPr>
  </w:style>
  <w:style w:type="paragraph" w:customStyle="1" w:styleId="GOSTNoteContinue">
    <w:name w:val="_GOST_Note_Continue"/>
    <w:basedOn w:val="GOSTNote"/>
    <w:rsid w:val="00BA18E2"/>
    <w:pPr>
      <w:ind w:firstLine="0"/>
    </w:pPr>
  </w:style>
  <w:style w:type="paragraph" w:customStyle="1" w:styleId="GOSTReg">
    <w:name w:val="_GOST_Reg"/>
    <w:next w:val="GOSTNormal"/>
    <w:rsid w:val="00BA18E2"/>
    <w:pPr>
      <w:keepNext/>
      <w:pageBreakBefore/>
      <w:widowControl/>
      <w:spacing w:before="120" w:after="120"/>
      <w:contextualSpacing/>
      <w:jc w:val="center"/>
      <w:outlineLvl w:val="0"/>
    </w:pPr>
    <w:rPr>
      <w:b/>
      <w:caps/>
      <w:sz w:val="28"/>
      <w:szCs w:val="20"/>
    </w:rPr>
  </w:style>
  <w:style w:type="character" w:customStyle="1" w:styleId="GOSTReporterror">
    <w:name w:val="_GOST_Report_error"/>
    <w:rsid w:val="00BA18E2"/>
  </w:style>
  <w:style w:type="paragraph" w:customStyle="1" w:styleId="GOSTScript">
    <w:name w:val="_GOST_Script"/>
    <w:basedOn w:val="a3"/>
    <w:rsid w:val="00BA18E2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ind w:left="567" w:right="29"/>
    </w:pPr>
    <w:rPr>
      <w:rFonts w:ascii="Courier New" w:hAnsi="Courier New"/>
      <w:noProof/>
      <w:spacing w:val="-20"/>
      <w:sz w:val="20"/>
      <w:lang w:val="en-US"/>
    </w:rPr>
  </w:style>
  <w:style w:type="paragraph" w:customStyle="1" w:styleId="GOSTSign">
    <w:name w:val="_GOST_Sign"/>
    <w:basedOn w:val="GOSTReg"/>
    <w:next w:val="GOSTNormal"/>
    <w:rsid w:val="00BA18E2"/>
    <w:pPr>
      <w:pageBreakBefore w:val="0"/>
      <w:outlineLvl w:val="9"/>
    </w:pPr>
  </w:style>
  <w:style w:type="character" w:customStyle="1" w:styleId="GOSTSymBold">
    <w:name w:val="_GOST_Sym_Bold"/>
    <w:rsid w:val="00BA18E2"/>
    <w:rPr>
      <w:b/>
    </w:rPr>
  </w:style>
  <w:style w:type="character" w:customStyle="1" w:styleId="GOSTSymBoldItalic">
    <w:name w:val="_GOST_Sym_Bold_Italic"/>
    <w:rsid w:val="00BA18E2"/>
    <w:rPr>
      <w:b/>
      <w:i/>
    </w:rPr>
  </w:style>
  <w:style w:type="character" w:customStyle="1" w:styleId="GOSTSymItalic">
    <w:name w:val="_GOST_Sym_Italic"/>
    <w:rsid w:val="00BA18E2"/>
    <w:rPr>
      <w:i/>
    </w:rPr>
  </w:style>
  <w:style w:type="paragraph" w:customStyle="1" w:styleId="GOSTTa6leListNum3">
    <w:name w:val="_GOST_Ta6le_List_Num_3"/>
    <w:basedOn w:val="a3"/>
    <w:rsid w:val="00BA18E2"/>
    <w:pPr>
      <w:ind w:left="681" w:firstLine="0"/>
      <w:jc w:val="left"/>
    </w:pPr>
    <w:rPr>
      <w:sz w:val="22"/>
    </w:rPr>
  </w:style>
  <w:style w:type="table" w:customStyle="1" w:styleId="GOSTTable">
    <w:name w:val="_GOST_Table"/>
    <w:basedOn w:val="a5"/>
    <w:rsid w:val="00BA18E2"/>
    <w:pPr>
      <w:widowControl/>
      <w:jc w:val="both"/>
    </w:pPr>
    <w:rPr>
      <w:sz w:val="22"/>
      <w:szCs w:val="20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28" w:type="dxa"/>
        <w:bottom w:w="57" w:type="dxa"/>
        <w:right w:w="28" w:type="dxa"/>
      </w:tblCellMar>
    </w:tbl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  <w:outlineLvl w:val="9"/>
      </w:pPr>
      <w:rPr>
        <w:rFonts w:ascii="Times New Roman" w:hAnsi="Times New Roman"/>
        <w:b w:val="0"/>
        <w:sz w:val="22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  <w:vAlign w:val="center"/>
      </w:tcPr>
    </w:tblStylePr>
    <w:tblStylePr w:type="band1Horz">
      <w:pPr>
        <w:wordWrap/>
        <w:spacing w:beforeLines="0" w:beforeAutospacing="0" w:afterLines="0" w:afterAutospacing="0" w:line="240" w:lineRule="auto"/>
        <w:ind w:leftChars="0" w:left="57" w:rightChars="0" w:right="57" w:firstLineChars="0" w:firstLine="0"/>
        <w:jc w:val="left"/>
        <w:outlineLvl w:val="9"/>
      </w:pPr>
      <w:rPr>
        <w:rFonts w:ascii="Times New Roman" w:hAnsi="Times New Roman"/>
        <w:sz w:val="24"/>
      </w:rPr>
    </w:tblStylePr>
    <w:tblStylePr w:type="band2Horz">
      <w:pPr>
        <w:wordWrap/>
        <w:spacing w:beforeLines="0" w:beforeAutospacing="0" w:afterLines="0" w:afterAutospacing="0"/>
        <w:ind w:leftChars="0" w:left="57" w:rightChars="0" w:right="57" w:firstLineChars="0" w:firstLine="0"/>
        <w:contextualSpacing w:val="0"/>
        <w:jc w:val="left"/>
        <w:outlineLvl w:val="9"/>
      </w:pPr>
      <w:rPr>
        <w:rFonts w:ascii="Times New Roman" w:hAnsi="Times New Roman"/>
        <w:sz w:val="24"/>
      </w:rPr>
    </w:tblStylePr>
  </w:style>
  <w:style w:type="paragraph" w:customStyle="1" w:styleId="GOSTTablenorm">
    <w:name w:val="_GOST_Table_norm"/>
    <w:rsid w:val="00BA18E2"/>
    <w:pPr>
      <w:widowControl/>
      <w:ind w:left="57" w:right="57"/>
      <w:jc w:val="both"/>
    </w:pPr>
    <w:rPr>
      <w:sz w:val="22"/>
      <w:szCs w:val="20"/>
    </w:rPr>
  </w:style>
  <w:style w:type="paragraph" w:customStyle="1" w:styleId="GOSTTableHead">
    <w:name w:val="_GOST_Table_Head"/>
    <w:basedOn w:val="GOSTTablenorm"/>
    <w:rsid w:val="00BA18E2"/>
    <w:pPr>
      <w:keepNext/>
      <w:suppressAutoHyphens/>
      <w:ind w:left="0" w:right="0"/>
      <w:jc w:val="center"/>
    </w:pPr>
    <w:rPr>
      <w:b/>
      <w:bCs/>
    </w:rPr>
  </w:style>
  <w:style w:type="paragraph" w:customStyle="1" w:styleId="GOSTTableListMark1">
    <w:name w:val="_GOST_Table_List_Mark_1"/>
    <w:rsid w:val="00BA18E2"/>
    <w:pPr>
      <w:widowControl/>
      <w:numPr>
        <w:numId w:val="8"/>
      </w:numPr>
      <w:tabs>
        <w:tab w:val="left" w:pos="284"/>
      </w:tabs>
      <w:ind w:right="57"/>
    </w:pPr>
    <w:rPr>
      <w:sz w:val="22"/>
      <w:szCs w:val="20"/>
    </w:rPr>
  </w:style>
  <w:style w:type="paragraph" w:customStyle="1" w:styleId="GOSTTableListMark2">
    <w:name w:val="_GOST_Table_List_Mark_2"/>
    <w:basedOn w:val="GOSTTableListMark1"/>
    <w:rsid w:val="00BA18E2"/>
    <w:pPr>
      <w:tabs>
        <w:tab w:val="clear" w:pos="340"/>
        <w:tab w:val="left" w:pos="454"/>
      </w:tabs>
      <w:ind w:left="454" w:hanging="170"/>
    </w:pPr>
  </w:style>
  <w:style w:type="paragraph" w:customStyle="1" w:styleId="GOSTTableListNum10">
    <w:name w:val="_GOST_Table_List_Num 1)"/>
    <w:rsid w:val="00BA18E2"/>
    <w:pPr>
      <w:widowControl/>
      <w:numPr>
        <w:numId w:val="9"/>
      </w:numPr>
      <w:tabs>
        <w:tab w:val="clear" w:pos="284"/>
        <w:tab w:val="left" w:pos="340"/>
      </w:tabs>
    </w:pPr>
    <w:rPr>
      <w:sz w:val="22"/>
      <w:szCs w:val="22"/>
    </w:rPr>
  </w:style>
  <w:style w:type="paragraph" w:customStyle="1" w:styleId="GOSTTableListNum">
    <w:name w:val="_GOST_Table_List_Num абв)"/>
    <w:rsid w:val="00BA18E2"/>
    <w:pPr>
      <w:widowControl/>
      <w:numPr>
        <w:numId w:val="10"/>
      </w:numPr>
      <w:tabs>
        <w:tab w:val="clear" w:pos="284"/>
        <w:tab w:val="left" w:pos="340"/>
      </w:tabs>
    </w:pPr>
    <w:rPr>
      <w:sz w:val="22"/>
      <w:szCs w:val="22"/>
    </w:rPr>
  </w:style>
  <w:style w:type="paragraph" w:customStyle="1" w:styleId="GOSTTableListNum1">
    <w:name w:val="_GOST_Table_List_Num_1"/>
    <w:rsid w:val="00BA18E2"/>
    <w:pPr>
      <w:widowControl/>
      <w:numPr>
        <w:numId w:val="11"/>
      </w:numPr>
    </w:pPr>
    <w:rPr>
      <w:sz w:val="22"/>
      <w:szCs w:val="20"/>
    </w:rPr>
  </w:style>
  <w:style w:type="paragraph" w:customStyle="1" w:styleId="GOSTTableListNum2">
    <w:name w:val="_GOST_Table_List_Num_2"/>
    <w:basedOn w:val="GOSTTableListNum1"/>
    <w:rsid w:val="00BA18E2"/>
    <w:pPr>
      <w:numPr>
        <w:ilvl w:val="1"/>
      </w:numPr>
    </w:pPr>
  </w:style>
  <w:style w:type="paragraph" w:customStyle="1" w:styleId="GOSTTableListNum3">
    <w:name w:val="_GOST_Table_List_Num_3"/>
    <w:basedOn w:val="GOSTTableListNum2"/>
    <w:rsid w:val="00BA18E2"/>
    <w:pPr>
      <w:numPr>
        <w:ilvl w:val="2"/>
      </w:numPr>
    </w:pPr>
  </w:style>
  <w:style w:type="paragraph" w:customStyle="1" w:styleId="GOSTTableListNum4">
    <w:name w:val="_GOST_Table_List_Num_4"/>
    <w:basedOn w:val="GOSTTableListNum3"/>
    <w:qFormat/>
    <w:rsid w:val="00BA18E2"/>
    <w:pPr>
      <w:numPr>
        <w:ilvl w:val="3"/>
      </w:numPr>
    </w:pPr>
  </w:style>
  <w:style w:type="paragraph" w:customStyle="1" w:styleId="GOSTTableListNum5">
    <w:name w:val="_GOST_Table_List_Num_5"/>
    <w:basedOn w:val="GOSTTableListNum4"/>
    <w:qFormat/>
    <w:rsid w:val="00BA18E2"/>
    <w:pPr>
      <w:numPr>
        <w:ilvl w:val="4"/>
      </w:numPr>
    </w:pPr>
  </w:style>
  <w:style w:type="paragraph" w:customStyle="1" w:styleId="GOSTTableListNum6">
    <w:name w:val="_GOST_Table_List_Num_6"/>
    <w:basedOn w:val="GOSTTableListNum5"/>
    <w:qFormat/>
    <w:rsid w:val="00BA18E2"/>
    <w:pPr>
      <w:numPr>
        <w:ilvl w:val="5"/>
      </w:numPr>
    </w:pPr>
  </w:style>
  <w:style w:type="paragraph" w:customStyle="1" w:styleId="GOSTTableListNum7">
    <w:name w:val="_GOST_Table_List_Num_7"/>
    <w:basedOn w:val="GOSTTableListNum6"/>
    <w:qFormat/>
    <w:rsid w:val="00BA18E2"/>
    <w:pPr>
      <w:numPr>
        <w:ilvl w:val="6"/>
      </w:numPr>
    </w:pPr>
  </w:style>
  <w:style w:type="paragraph" w:customStyle="1" w:styleId="GOSTTableNum">
    <w:name w:val="_GOST_Table_Num"/>
    <w:basedOn w:val="a3"/>
    <w:rsid w:val="00BA18E2"/>
    <w:pPr>
      <w:numPr>
        <w:numId w:val="12"/>
      </w:numPr>
    </w:pPr>
    <w:rPr>
      <w:rFonts w:cs="Arial"/>
      <w:sz w:val="22"/>
    </w:rPr>
  </w:style>
  <w:style w:type="paragraph" w:customStyle="1" w:styleId="GOSTTitul0">
    <w:name w:val="_GOST_Titul_0"/>
    <w:rsid w:val="00BA18E2"/>
    <w:pPr>
      <w:widowControl/>
      <w:suppressAutoHyphens/>
      <w:spacing w:line="360" w:lineRule="auto"/>
      <w:contextualSpacing/>
      <w:jc w:val="center"/>
    </w:pPr>
    <w:rPr>
      <w:sz w:val="28"/>
      <w:szCs w:val="28"/>
    </w:rPr>
  </w:style>
  <w:style w:type="paragraph" w:customStyle="1" w:styleId="GOSTTitul1">
    <w:name w:val="_GOST_Titul_1"/>
    <w:rsid w:val="00BA18E2"/>
    <w:pPr>
      <w:widowControl/>
      <w:suppressAutoHyphens/>
      <w:spacing w:before="240" w:after="240"/>
      <w:contextualSpacing/>
      <w:jc w:val="center"/>
    </w:pPr>
    <w:rPr>
      <w:sz w:val="32"/>
      <w:szCs w:val="28"/>
    </w:rPr>
  </w:style>
  <w:style w:type="paragraph" w:customStyle="1" w:styleId="GOSTTitul2">
    <w:name w:val="_GOST_Titul_2"/>
    <w:rsid w:val="00BA18E2"/>
    <w:pPr>
      <w:widowControl/>
      <w:suppressAutoHyphens/>
      <w:jc w:val="center"/>
    </w:pPr>
    <w:rPr>
      <w:b/>
      <w:caps/>
      <w:sz w:val="32"/>
      <w:szCs w:val="28"/>
    </w:rPr>
  </w:style>
  <w:style w:type="paragraph" w:customStyle="1" w:styleId="GOSTTitulnamedoc">
    <w:name w:val="_GOST_Titul_name_doc"/>
    <w:rsid w:val="00BA18E2"/>
    <w:pPr>
      <w:widowControl/>
      <w:suppressAutoHyphens/>
      <w:spacing w:before="200" w:after="400"/>
      <w:contextualSpacing/>
      <w:jc w:val="center"/>
    </w:pPr>
    <w:rPr>
      <w:b/>
      <w:sz w:val="32"/>
      <w:szCs w:val="28"/>
    </w:rPr>
  </w:style>
  <w:style w:type="numbering" w:styleId="111111">
    <w:name w:val="Outline List 2"/>
    <w:basedOn w:val="a6"/>
    <w:semiHidden/>
    <w:rsid w:val="00BA18E2"/>
    <w:pPr>
      <w:numPr>
        <w:numId w:val="13"/>
      </w:numPr>
    </w:pPr>
  </w:style>
  <w:style w:type="numbering" w:styleId="1ai">
    <w:name w:val="Outline List 1"/>
    <w:basedOn w:val="a6"/>
    <w:semiHidden/>
    <w:rsid w:val="00BA18E2"/>
    <w:pPr>
      <w:numPr>
        <w:numId w:val="14"/>
      </w:numPr>
    </w:pPr>
  </w:style>
  <w:style w:type="paragraph" w:styleId="HTML">
    <w:name w:val="HTML Address"/>
    <w:basedOn w:val="a3"/>
    <w:link w:val="HTML0"/>
    <w:semiHidden/>
    <w:rsid w:val="00BA18E2"/>
    <w:rPr>
      <w:i/>
      <w:iCs/>
    </w:rPr>
  </w:style>
  <w:style w:type="character" w:customStyle="1" w:styleId="HTML0">
    <w:name w:val="Адрес HTML Знак"/>
    <w:basedOn w:val="a4"/>
    <w:link w:val="HTML"/>
    <w:semiHidden/>
    <w:rsid w:val="00BA18E2"/>
    <w:rPr>
      <w:i/>
      <w:iCs/>
      <w:szCs w:val="20"/>
    </w:rPr>
  </w:style>
  <w:style w:type="paragraph" w:styleId="aa">
    <w:name w:val="envelope address"/>
    <w:basedOn w:val="a3"/>
    <w:semiHidden/>
    <w:rsid w:val="00BA18E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semiHidden/>
    <w:rsid w:val="00BA18E2"/>
  </w:style>
  <w:style w:type="table" w:styleId="-1">
    <w:name w:val="Table Web 1"/>
    <w:basedOn w:val="a5"/>
    <w:semiHidden/>
    <w:rsid w:val="00BA18E2"/>
    <w:pPr>
      <w:widowControl/>
    </w:pPr>
    <w:rPr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5"/>
    <w:semiHidden/>
    <w:rsid w:val="00BA18E2"/>
    <w:pPr>
      <w:widowControl/>
    </w:pPr>
    <w:rPr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5"/>
    <w:semiHidden/>
    <w:rsid w:val="00BA18E2"/>
    <w:pPr>
      <w:widowControl/>
    </w:pPr>
    <w:rPr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header"/>
    <w:basedOn w:val="a3"/>
    <w:link w:val="ac"/>
    <w:rsid w:val="00BA18E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4"/>
    <w:link w:val="ab"/>
    <w:rsid w:val="00BA18E2"/>
    <w:rPr>
      <w:szCs w:val="20"/>
    </w:rPr>
  </w:style>
  <w:style w:type="character" w:styleId="ad">
    <w:name w:val="Emphasis"/>
    <w:qFormat/>
    <w:rsid w:val="00BA18E2"/>
    <w:rPr>
      <w:i/>
      <w:iCs/>
    </w:rPr>
  </w:style>
  <w:style w:type="character" w:styleId="ae">
    <w:name w:val="Hyperlink"/>
    <w:uiPriority w:val="99"/>
    <w:rsid w:val="00BA18E2"/>
    <w:rPr>
      <w:color w:val="0000FF"/>
      <w:u w:val="single"/>
    </w:rPr>
  </w:style>
  <w:style w:type="paragraph" w:styleId="af">
    <w:name w:val="Date"/>
    <w:basedOn w:val="a3"/>
    <w:next w:val="a3"/>
    <w:link w:val="af0"/>
    <w:semiHidden/>
    <w:rsid w:val="00BA18E2"/>
  </w:style>
  <w:style w:type="character" w:customStyle="1" w:styleId="af0">
    <w:name w:val="Дата Знак"/>
    <w:basedOn w:val="a4"/>
    <w:link w:val="af"/>
    <w:semiHidden/>
    <w:rsid w:val="00BA18E2"/>
    <w:rPr>
      <w:szCs w:val="20"/>
    </w:rPr>
  </w:style>
  <w:style w:type="paragraph" w:customStyle="1" w:styleId="a2">
    <w:name w:val="Заг_Приложение"/>
    <w:basedOn w:val="1"/>
    <w:next w:val="GOSTNormal"/>
    <w:rsid w:val="00BA18E2"/>
    <w:pPr>
      <w:numPr>
        <w:numId w:val="15"/>
      </w:numPr>
    </w:pPr>
  </w:style>
  <w:style w:type="paragraph" w:customStyle="1" w:styleId="22">
    <w:name w:val="Заг_2_Приложение"/>
    <w:basedOn w:val="a2"/>
    <w:next w:val="GOSTNormal"/>
    <w:link w:val="23"/>
    <w:rsid w:val="00BA18E2"/>
    <w:pPr>
      <w:pageBreakBefore w:val="0"/>
      <w:numPr>
        <w:numId w:val="0"/>
      </w:numPr>
      <w:spacing w:after="240"/>
      <w:ind w:left="454" w:hanging="454"/>
      <w:jc w:val="left"/>
    </w:pPr>
    <w:rPr>
      <w:caps w:val="0"/>
    </w:rPr>
  </w:style>
  <w:style w:type="character" w:customStyle="1" w:styleId="23">
    <w:name w:val="Заг_2_Приложение Знак"/>
    <w:link w:val="22"/>
    <w:rsid w:val="00BA18E2"/>
    <w:rPr>
      <w:b/>
      <w:sz w:val="32"/>
      <w:szCs w:val="36"/>
    </w:rPr>
  </w:style>
  <w:style w:type="paragraph" w:customStyle="1" w:styleId="32">
    <w:name w:val="Заг_3_Приложение"/>
    <w:basedOn w:val="a3"/>
    <w:next w:val="GOSTNormal"/>
    <w:rsid w:val="00BA18E2"/>
    <w:pPr>
      <w:keepNext/>
      <w:spacing w:before="240" w:after="120"/>
      <w:ind w:left="680" w:hanging="680"/>
      <w:contextualSpacing/>
      <w:outlineLvl w:val="1"/>
    </w:pPr>
    <w:rPr>
      <w:rFonts w:cs="Arial"/>
      <w:b/>
      <w:bCs/>
      <w:iCs/>
      <w:sz w:val="28"/>
      <w:szCs w:val="28"/>
    </w:rPr>
  </w:style>
  <w:style w:type="paragraph" w:customStyle="1" w:styleId="42">
    <w:name w:val="Заг_4_Приложение"/>
    <w:basedOn w:val="32"/>
    <w:next w:val="GOSTNormal"/>
    <w:rsid w:val="00BA18E2"/>
    <w:pPr>
      <w:outlineLvl w:val="3"/>
    </w:pPr>
    <w:rPr>
      <w:sz w:val="26"/>
      <w:szCs w:val="26"/>
    </w:rPr>
  </w:style>
  <w:style w:type="character" w:customStyle="1" w:styleId="70">
    <w:name w:val="Заголовок 7 Знак"/>
    <w:basedOn w:val="a4"/>
    <w:link w:val="7"/>
    <w:rsid w:val="00BA18E2"/>
    <w:rPr>
      <w:szCs w:val="20"/>
    </w:rPr>
  </w:style>
  <w:style w:type="character" w:customStyle="1" w:styleId="80">
    <w:name w:val="Заголовок 8 Знак"/>
    <w:basedOn w:val="a4"/>
    <w:link w:val="8"/>
    <w:rsid w:val="00BA18E2"/>
    <w:rPr>
      <w:i/>
      <w:iCs/>
      <w:szCs w:val="20"/>
    </w:rPr>
  </w:style>
  <w:style w:type="character" w:customStyle="1" w:styleId="90">
    <w:name w:val="Заголовок 9 Знак"/>
    <w:basedOn w:val="a4"/>
    <w:link w:val="9"/>
    <w:rsid w:val="00BA18E2"/>
    <w:rPr>
      <w:rFonts w:ascii="Arial" w:hAnsi="Arial"/>
      <w:sz w:val="22"/>
      <w:szCs w:val="22"/>
    </w:rPr>
  </w:style>
  <w:style w:type="paragraph" w:styleId="af1">
    <w:name w:val="Note Heading"/>
    <w:basedOn w:val="a3"/>
    <w:next w:val="a3"/>
    <w:link w:val="af2"/>
    <w:semiHidden/>
    <w:rsid w:val="00BA18E2"/>
  </w:style>
  <w:style w:type="character" w:customStyle="1" w:styleId="af2">
    <w:name w:val="Заголовок записки Знак"/>
    <w:basedOn w:val="a4"/>
    <w:link w:val="af1"/>
    <w:semiHidden/>
    <w:rsid w:val="00BA18E2"/>
    <w:rPr>
      <w:szCs w:val="20"/>
    </w:rPr>
  </w:style>
  <w:style w:type="character" w:styleId="af3">
    <w:name w:val="annotation reference"/>
    <w:semiHidden/>
    <w:rsid w:val="00BA18E2"/>
    <w:rPr>
      <w:sz w:val="16"/>
      <w:szCs w:val="16"/>
    </w:rPr>
  </w:style>
  <w:style w:type="character" w:styleId="af4">
    <w:name w:val="footnote reference"/>
    <w:semiHidden/>
    <w:rsid w:val="00BA18E2"/>
    <w:rPr>
      <w:vertAlign w:val="superscript"/>
    </w:rPr>
  </w:style>
  <w:style w:type="table" w:styleId="af5">
    <w:name w:val="Table Elegant"/>
    <w:basedOn w:val="a5"/>
    <w:semiHidden/>
    <w:rsid w:val="00BA18E2"/>
    <w:pPr>
      <w:widowControl/>
    </w:pPr>
    <w:rPr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0">
    <w:name w:val="Table Subtle 1"/>
    <w:basedOn w:val="a5"/>
    <w:semiHidden/>
    <w:rsid w:val="00BA18E2"/>
    <w:pPr>
      <w:widowControl/>
    </w:pPr>
    <w:rPr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Subtle 2"/>
    <w:basedOn w:val="a5"/>
    <w:semiHidden/>
    <w:rsid w:val="00BA18E2"/>
    <w:pPr>
      <w:widowControl/>
    </w:pPr>
    <w:rPr>
      <w:sz w:val="20"/>
      <w:szCs w:val="20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semiHidden/>
    <w:rsid w:val="00BA18E2"/>
    <w:rPr>
      <w:rFonts w:ascii="Courier New" w:hAnsi="Courier New" w:cs="Courier New"/>
      <w:sz w:val="20"/>
      <w:szCs w:val="20"/>
    </w:rPr>
  </w:style>
  <w:style w:type="table" w:styleId="11">
    <w:name w:val="Table Classic 1"/>
    <w:basedOn w:val="a5"/>
    <w:semiHidden/>
    <w:rsid w:val="00BA18E2"/>
    <w:pPr>
      <w:widowControl/>
    </w:pPr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Classic 2"/>
    <w:basedOn w:val="a5"/>
    <w:semiHidden/>
    <w:rsid w:val="00BA18E2"/>
    <w:pPr>
      <w:widowControl/>
    </w:pPr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5"/>
    <w:semiHidden/>
    <w:rsid w:val="00BA18E2"/>
    <w:pPr>
      <w:widowControl/>
    </w:pPr>
    <w:rPr>
      <w:color w:val="00008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5"/>
    <w:semiHidden/>
    <w:rsid w:val="00BA18E2"/>
    <w:pPr>
      <w:widowControl/>
    </w:pPr>
    <w:rPr>
      <w:sz w:val="20"/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semiHidden/>
    <w:rsid w:val="00BA18E2"/>
    <w:rPr>
      <w:rFonts w:ascii="Courier New" w:hAnsi="Courier New" w:cs="Courier New"/>
      <w:sz w:val="20"/>
      <w:szCs w:val="20"/>
    </w:rPr>
  </w:style>
  <w:style w:type="paragraph" w:styleId="af6">
    <w:name w:val="Body Text"/>
    <w:basedOn w:val="a3"/>
    <w:link w:val="af7"/>
    <w:semiHidden/>
    <w:rsid w:val="00BA18E2"/>
    <w:pPr>
      <w:overflowPunct w:val="0"/>
      <w:autoSpaceDE w:val="0"/>
      <w:autoSpaceDN w:val="0"/>
      <w:adjustRightInd w:val="0"/>
      <w:spacing w:after="240"/>
      <w:textAlignment w:val="baseline"/>
    </w:pPr>
  </w:style>
  <w:style w:type="character" w:customStyle="1" w:styleId="af7">
    <w:name w:val="Основной текст Знак"/>
    <w:basedOn w:val="a4"/>
    <w:link w:val="af6"/>
    <w:semiHidden/>
    <w:rsid w:val="00BA18E2"/>
    <w:rPr>
      <w:szCs w:val="20"/>
    </w:rPr>
  </w:style>
  <w:style w:type="paragraph" w:styleId="af8">
    <w:name w:val="Body Text First Indent"/>
    <w:basedOn w:val="af6"/>
    <w:link w:val="af9"/>
    <w:semiHidden/>
    <w:rsid w:val="00BA18E2"/>
    <w:pPr>
      <w:overflowPunct/>
      <w:autoSpaceDE/>
      <w:autoSpaceDN/>
      <w:adjustRightInd/>
      <w:spacing w:after="120"/>
      <w:ind w:firstLine="210"/>
      <w:jc w:val="left"/>
      <w:textAlignment w:val="auto"/>
    </w:pPr>
  </w:style>
  <w:style w:type="character" w:customStyle="1" w:styleId="af9">
    <w:name w:val="Красная строка Знак"/>
    <w:basedOn w:val="af7"/>
    <w:link w:val="af8"/>
    <w:semiHidden/>
    <w:rsid w:val="00BA18E2"/>
    <w:rPr>
      <w:szCs w:val="20"/>
    </w:rPr>
  </w:style>
  <w:style w:type="paragraph" w:styleId="afa">
    <w:name w:val="Body Text Indent"/>
    <w:basedOn w:val="a3"/>
    <w:next w:val="a3"/>
    <w:link w:val="afb"/>
    <w:semiHidden/>
    <w:rsid w:val="00BA18E2"/>
    <w:pPr>
      <w:widowControl w:val="0"/>
      <w:tabs>
        <w:tab w:val="left" w:pos="1985"/>
        <w:tab w:val="left" w:pos="2127"/>
      </w:tabs>
      <w:spacing w:line="360" w:lineRule="auto"/>
      <w:ind w:firstLine="425"/>
    </w:pPr>
    <w:rPr>
      <w:snapToGrid w:val="0"/>
      <w:sz w:val="20"/>
    </w:rPr>
  </w:style>
  <w:style w:type="character" w:customStyle="1" w:styleId="afb">
    <w:name w:val="Основной текст с отступом Знак"/>
    <w:basedOn w:val="a4"/>
    <w:link w:val="afa"/>
    <w:semiHidden/>
    <w:rsid w:val="00BA18E2"/>
    <w:rPr>
      <w:snapToGrid w:val="0"/>
      <w:sz w:val="20"/>
      <w:szCs w:val="20"/>
    </w:rPr>
  </w:style>
  <w:style w:type="paragraph" w:styleId="26">
    <w:name w:val="Body Text First Indent 2"/>
    <w:basedOn w:val="afa"/>
    <w:link w:val="27"/>
    <w:semiHidden/>
    <w:rsid w:val="00BA18E2"/>
    <w:pPr>
      <w:widowControl/>
      <w:tabs>
        <w:tab w:val="clear" w:pos="1985"/>
        <w:tab w:val="clear" w:pos="2127"/>
      </w:tabs>
      <w:spacing w:after="120" w:line="240" w:lineRule="auto"/>
      <w:ind w:left="283" w:firstLine="210"/>
      <w:jc w:val="left"/>
    </w:pPr>
    <w:rPr>
      <w:snapToGrid/>
      <w:sz w:val="24"/>
      <w:szCs w:val="24"/>
    </w:rPr>
  </w:style>
  <w:style w:type="character" w:customStyle="1" w:styleId="27">
    <w:name w:val="Красная строка 2 Знак"/>
    <w:basedOn w:val="afb"/>
    <w:link w:val="26"/>
    <w:semiHidden/>
    <w:rsid w:val="00BA18E2"/>
    <w:rPr>
      <w:snapToGrid/>
      <w:sz w:val="20"/>
      <w:szCs w:val="20"/>
    </w:rPr>
  </w:style>
  <w:style w:type="paragraph" w:styleId="a0">
    <w:name w:val="List Bullet"/>
    <w:basedOn w:val="a3"/>
    <w:semiHidden/>
    <w:rsid w:val="00BA18E2"/>
    <w:pPr>
      <w:numPr>
        <w:numId w:val="18"/>
      </w:numPr>
    </w:pPr>
  </w:style>
  <w:style w:type="paragraph" w:styleId="20">
    <w:name w:val="List Bullet 2"/>
    <w:basedOn w:val="a3"/>
    <w:semiHidden/>
    <w:rsid w:val="00BA18E2"/>
    <w:pPr>
      <w:numPr>
        <w:numId w:val="19"/>
      </w:numPr>
      <w:tabs>
        <w:tab w:val="clear" w:pos="643"/>
        <w:tab w:val="num" w:pos="360"/>
      </w:tabs>
    </w:pPr>
  </w:style>
  <w:style w:type="paragraph" w:styleId="30">
    <w:name w:val="List Bullet 3"/>
    <w:basedOn w:val="a3"/>
    <w:autoRedefine/>
    <w:semiHidden/>
    <w:rsid w:val="00BA18E2"/>
    <w:pPr>
      <w:widowControl w:val="0"/>
      <w:numPr>
        <w:numId w:val="20"/>
      </w:numPr>
      <w:tabs>
        <w:tab w:val="clear" w:pos="926"/>
        <w:tab w:val="num" w:pos="360"/>
        <w:tab w:val="left" w:pos="1985"/>
        <w:tab w:val="left" w:pos="2127"/>
      </w:tabs>
      <w:spacing w:line="360" w:lineRule="auto"/>
    </w:pPr>
  </w:style>
  <w:style w:type="paragraph" w:styleId="40">
    <w:name w:val="List Bullet 4"/>
    <w:aliases w:val="Обычный маркированный,мой маркированный список"/>
    <w:basedOn w:val="a3"/>
    <w:semiHidden/>
    <w:rsid w:val="00BA18E2"/>
    <w:pPr>
      <w:numPr>
        <w:numId w:val="21"/>
      </w:numPr>
      <w:tabs>
        <w:tab w:val="clear" w:pos="1209"/>
        <w:tab w:val="num" w:pos="360"/>
      </w:tabs>
    </w:pPr>
  </w:style>
  <w:style w:type="paragraph" w:styleId="50">
    <w:name w:val="List Bullet 5"/>
    <w:basedOn w:val="a3"/>
    <w:semiHidden/>
    <w:rsid w:val="00BA18E2"/>
    <w:pPr>
      <w:numPr>
        <w:numId w:val="22"/>
      </w:numPr>
      <w:tabs>
        <w:tab w:val="clear" w:pos="1492"/>
        <w:tab w:val="num" w:pos="360"/>
      </w:tabs>
    </w:pPr>
  </w:style>
  <w:style w:type="paragraph" w:styleId="afc">
    <w:name w:val="caption"/>
    <w:basedOn w:val="a3"/>
    <w:next w:val="a3"/>
    <w:qFormat/>
    <w:rsid w:val="00BA18E2"/>
    <w:rPr>
      <w:b/>
      <w:bCs/>
      <w:sz w:val="20"/>
    </w:rPr>
  </w:style>
  <w:style w:type="paragraph" w:styleId="afd">
    <w:name w:val="footer"/>
    <w:basedOn w:val="a3"/>
    <w:link w:val="afe"/>
    <w:semiHidden/>
    <w:rsid w:val="00BA18E2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4"/>
    <w:link w:val="afd"/>
    <w:semiHidden/>
    <w:rsid w:val="00BA18E2"/>
    <w:rPr>
      <w:szCs w:val="20"/>
    </w:rPr>
  </w:style>
  <w:style w:type="character" w:styleId="aff">
    <w:name w:val="page number"/>
    <w:basedOn w:val="a4"/>
    <w:semiHidden/>
    <w:rsid w:val="00BA18E2"/>
  </w:style>
  <w:style w:type="character" w:styleId="aff0">
    <w:name w:val="line number"/>
    <w:basedOn w:val="a4"/>
    <w:semiHidden/>
    <w:rsid w:val="00BA18E2"/>
  </w:style>
  <w:style w:type="paragraph" w:styleId="2">
    <w:name w:val="List Number 2"/>
    <w:basedOn w:val="a3"/>
    <w:semiHidden/>
    <w:rsid w:val="00BA18E2"/>
    <w:pPr>
      <w:numPr>
        <w:numId w:val="23"/>
      </w:numPr>
      <w:tabs>
        <w:tab w:val="clear" w:pos="643"/>
        <w:tab w:val="num" w:pos="360"/>
      </w:tabs>
    </w:pPr>
  </w:style>
  <w:style w:type="paragraph" w:styleId="3">
    <w:name w:val="List Number 3"/>
    <w:basedOn w:val="a3"/>
    <w:semiHidden/>
    <w:rsid w:val="00BA18E2"/>
    <w:pPr>
      <w:numPr>
        <w:numId w:val="24"/>
      </w:numPr>
      <w:tabs>
        <w:tab w:val="clear" w:pos="926"/>
        <w:tab w:val="num" w:pos="360"/>
      </w:tabs>
    </w:pPr>
  </w:style>
  <w:style w:type="paragraph" w:styleId="4">
    <w:name w:val="List Number 4"/>
    <w:basedOn w:val="a3"/>
    <w:semiHidden/>
    <w:rsid w:val="00BA18E2"/>
    <w:pPr>
      <w:numPr>
        <w:numId w:val="25"/>
      </w:numPr>
      <w:tabs>
        <w:tab w:val="clear" w:pos="1209"/>
        <w:tab w:val="num" w:pos="360"/>
      </w:tabs>
    </w:pPr>
  </w:style>
  <w:style w:type="paragraph" w:styleId="5">
    <w:name w:val="List Number 5"/>
    <w:basedOn w:val="a3"/>
    <w:semiHidden/>
    <w:rsid w:val="00BA18E2"/>
    <w:pPr>
      <w:numPr>
        <w:numId w:val="26"/>
      </w:numPr>
      <w:tabs>
        <w:tab w:val="clear" w:pos="1492"/>
        <w:tab w:val="num" w:pos="360"/>
      </w:tabs>
    </w:pPr>
  </w:style>
  <w:style w:type="paragraph" w:styleId="a">
    <w:name w:val="List Number"/>
    <w:aliases w:val="Нумерованный"/>
    <w:basedOn w:val="a3"/>
    <w:semiHidden/>
    <w:rsid w:val="00BA18E2"/>
    <w:pPr>
      <w:numPr>
        <w:numId w:val="27"/>
      </w:numPr>
    </w:pPr>
  </w:style>
  <w:style w:type="character" w:styleId="HTML4">
    <w:name w:val="HTML Sample"/>
    <w:semiHidden/>
    <w:rsid w:val="00BA18E2"/>
    <w:rPr>
      <w:rFonts w:ascii="Courier New" w:hAnsi="Courier New" w:cs="Courier New"/>
    </w:rPr>
  </w:style>
  <w:style w:type="paragraph" w:styleId="28">
    <w:name w:val="envelope return"/>
    <w:basedOn w:val="a3"/>
    <w:semiHidden/>
    <w:rsid w:val="00BA18E2"/>
    <w:rPr>
      <w:rFonts w:ascii="Arial" w:hAnsi="Arial" w:cs="Arial"/>
      <w:sz w:val="20"/>
    </w:rPr>
  </w:style>
  <w:style w:type="table" w:styleId="12">
    <w:name w:val="Table 3D effects 1"/>
    <w:basedOn w:val="a5"/>
    <w:semiHidden/>
    <w:rsid w:val="00BA18E2"/>
    <w:pPr>
      <w:widowControl/>
    </w:pPr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3D effects 2"/>
    <w:basedOn w:val="a5"/>
    <w:semiHidden/>
    <w:rsid w:val="00BA18E2"/>
    <w:pPr>
      <w:widowControl/>
    </w:pPr>
    <w:rPr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5"/>
    <w:semiHidden/>
    <w:rsid w:val="00BA18E2"/>
    <w:pPr>
      <w:widowControl/>
    </w:pPr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1">
    <w:name w:val="Normal (Web)"/>
    <w:basedOn w:val="a3"/>
    <w:semiHidden/>
    <w:rsid w:val="00BA18E2"/>
  </w:style>
  <w:style w:type="paragraph" w:styleId="aff2">
    <w:name w:val="Normal Indent"/>
    <w:basedOn w:val="a3"/>
    <w:semiHidden/>
    <w:rsid w:val="00BA18E2"/>
    <w:pPr>
      <w:ind w:left="708"/>
    </w:pPr>
  </w:style>
  <w:style w:type="paragraph" w:styleId="13">
    <w:name w:val="toc 1"/>
    <w:uiPriority w:val="39"/>
    <w:semiHidden/>
    <w:rsid w:val="00BA18E2"/>
    <w:pPr>
      <w:widowControl/>
      <w:tabs>
        <w:tab w:val="left" w:pos="454"/>
        <w:tab w:val="right" w:leader="dot" w:pos="9631"/>
      </w:tabs>
      <w:spacing w:before="60" w:after="60"/>
      <w:ind w:left="454" w:right="567" w:hanging="454"/>
    </w:pPr>
    <w:rPr>
      <w:b/>
      <w:bCs/>
      <w:caps/>
      <w:noProof/>
    </w:rPr>
  </w:style>
  <w:style w:type="paragraph" w:styleId="2a">
    <w:name w:val="toc 2"/>
    <w:basedOn w:val="13"/>
    <w:uiPriority w:val="39"/>
    <w:semiHidden/>
    <w:rsid w:val="00BA18E2"/>
    <w:pPr>
      <w:tabs>
        <w:tab w:val="clear" w:pos="454"/>
        <w:tab w:val="left" w:pos="851"/>
      </w:tabs>
      <w:ind w:left="851" w:hanging="567"/>
      <w:contextualSpacing/>
    </w:pPr>
    <w:rPr>
      <w:b w:val="0"/>
      <w:caps w:val="0"/>
    </w:rPr>
  </w:style>
  <w:style w:type="paragraph" w:styleId="35">
    <w:name w:val="toc 3"/>
    <w:basedOn w:val="2a"/>
    <w:uiPriority w:val="39"/>
    <w:semiHidden/>
    <w:rsid w:val="00BA18E2"/>
    <w:pPr>
      <w:tabs>
        <w:tab w:val="clear" w:pos="851"/>
        <w:tab w:val="left" w:pos="1418"/>
      </w:tabs>
      <w:ind w:left="1418" w:hanging="851"/>
    </w:pPr>
    <w:rPr>
      <w:iCs/>
    </w:rPr>
  </w:style>
  <w:style w:type="paragraph" w:styleId="44">
    <w:name w:val="toc 4"/>
    <w:basedOn w:val="a3"/>
    <w:next w:val="a3"/>
    <w:uiPriority w:val="39"/>
    <w:semiHidden/>
    <w:rsid w:val="00BA18E2"/>
    <w:pPr>
      <w:tabs>
        <w:tab w:val="left" w:pos="1871"/>
        <w:tab w:val="right" w:leader="dot" w:pos="9633"/>
      </w:tabs>
      <w:ind w:left="1872" w:right="567" w:hanging="1021"/>
    </w:pPr>
  </w:style>
  <w:style w:type="paragraph" w:styleId="52">
    <w:name w:val="toc 5"/>
    <w:basedOn w:val="a3"/>
    <w:next w:val="a3"/>
    <w:autoRedefine/>
    <w:uiPriority w:val="39"/>
    <w:semiHidden/>
    <w:rsid w:val="00BA18E2"/>
    <w:pPr>
      <w:tabs>
        <w:tab w:val="left" w:pos="2410"/>
        <w:tab w:val="right" w:leader="dot" w:pos="9631"/>
      </w:tabs>
      <w:ind w:left="2410" w:right="567" w:hanging="1276"/>
      <w:jc w:val="left"/>
    </w:pPr>
    <w:rPr>
      <w:noProof/>
      <w:szCs w:val="18"/>
    </w:rPr>
  </w:style>
  <w:style w:type="paragraph" w:styleId="60">
    <w:name w:val="toc 6"/>
    <w:basedOn w:val="a3"/>
    <w:next w:val="a3"/>
    <w:autoRedefine/>
    <w:semiHidden/>
    <w:rsid w:val="00BA18E2"/>
    <w:pPr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semiHidden/>
    <w:rsid w:val="00BA18E2"/>
    <w:pPr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semiHidden/>
    <w:rsid w:val="00BA18E2"/>
    <w:pPr>
      <w:ind w:left="1680"/>
      <w:jc w:val="left"/>
    </w:pPr>
    <w:rPr>
      <w:sz w:val="18"/>
      <w:szCs w:val="18"/>
    </w:rPr>
  </w:style>
  <w:style w:type="paragraph" w:styleId="91">
    <w:name w:val="toc 9"/>
    <w:basedOn w:val="a3"/>
    <w:next w:val="a3"/>
    <w:autoRedefine/>
    <w:semiHidden/>
    <w:rsid w:val="00BA18E2"/>
    <w:pPr>
      <w:ind w:left="1920"/>
      <w:jc w:val="left"/>
    </w:pPr>
    <w:rPr>
      <w:sz w:val="18"/>
      <w:szCs w:val="18"/>
    </w:rPr>
  </w:style>
  <w:style w:type="character" w:styleId="HTML5">
    <w:name w:val="HTML Definition"/>
    <w:semiHidden/>
    <w:rsid w:val="00BA18E2"/>
    <w:rPr>
      <w:i/>
      <w:iCs/>
    </w:rPr>
  </w:style>
  <w:style w:type="paragraph" w:styleId="2b">
    <w:name w:val="Body Text 2"/>
    <w:basedOn w:val="a3"/>
    <w:link w:val="2c"/>
    <w:semiHidden/>
    <w:rsid w:val="00BA18E2"/>
    <w:pPr>
      <w:spacing w:after="120" w:line="480" w:lineRule="auto"/>
    </w:pPr>
  </w:style>
  <w:style w:type="character" w:customStyle="1" w:styleId="2c">
    <w:name w:val="Основной текст 2 Знак"/>
    <w:basedOn w:val="a4"/>
    <w:link w:val="2b"/>
    <w:semiHidden/>
    <w:rsid w:val="00BA18E2"/>
    <w:rPr>
      <w:szCs w:val="20"/>
    </w:rPr>
  </w:style>
  <w:style w:type="paragraph" w:styleId="36">
    <w:name w:val="Body Text 3"/>
    <w:basedOn w:val="a3"/>
    <w:link w:val="37"/>
    <w:semiHidden/>
    <w:rsid w:val="00BA18E2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4"/>
    <w:link w:val="36"/>
    <w:semiHidden/>
    <w:rsid w:val="00BA18E2"/>
    <w:rPr>
      <w:sz w:val="16"/>
      <w:szCs w:val="16"/>
    </w:rPr>
  </w:style>
  <w:style w:type="paragraph" w:styleId="2d">
    <w:name w:val="Body Text Indent 2"/>
    <w:basedOn w:val="a3"/>
    <w:link w:val="2e"/>
    <w:semiHidden/>
    <w:rsid w:val="00BA18E2"/>
    <w:pPr>
      <w:widowControl w:val="0"/>
      <w:tabs>
        <w:tab w:val="left" w:pos="1985"/>
        <w:tab w:val="left" w:pos="2127"/>
      </w:tabs>
      <w:spacing w:line="360" w:lineRule="auto"/>
      <w:ind w:firstLine="425"/>
    </w:pPr>
    <w:rPr>
      <w:b/>
      <w:snapToGrid w:val="0"/>
      <w:sz w:val="20"/>
    </w:rPr>
  </w:style>
  <w:style w:type="character" w:customStyle="1" w:styleId="2e">
    <w:name w:val="Основной текст с отступом 2 Знак"/>
    <w:basedOn w:val="a4"/>
    <w:link w:val="2d"/>
    <w:semiHidden/>
    <w:rsid w:val="00BA18E2"/>
    <w:rPr>
      <w:b/>
      <w:snapToGrid w:val="0"/>
      <w:sz w:val="20"/>
      <w:szCs w:val="20"/>
    </w:rPr>
  </w:style>
  <w:style w:type="paragraph" w:styleId="38">
    <w:name w:val="Body Text Indent 3"/>
    <w:basedOn w:val="a3"/>
    <w:link w:val="39"/>
    <w:semiHidden/>
    <w:rsid w:val="00BA18E2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4"/>
    <w:link w:val="38"/>
    <w:semiHidden/>
    <w:rsid w:val="00BA18E2"/>
    <w:rPr>
      <w:sz w:val="16"/>
      <w:szCs w:val="16"/>
    </w:rPr>
  </w:style>
  <w:style w:type="character" w:styleId="HTML6">
    <w:name w:val="HTML Variable"/>
    <w:semiHidden/>
    <w:rsid w:val="00BA18E2"/>
    <w:rPr>
      <w:i/>
      <w:iCs/>
    </w:rPr>
  </w:style>
  <w:style w:type="paragraph" w:styleId="aff3">
    <w:name w:val="table of figures"/>
    <w:aliases w:val="таблиц_GOST"/>
    <w:basedOn w:val="a3"/>
    <w:next w:val="GOSTNormal"/>
    <w:uiPriority w:val="99"/>
    <w:rsid w:val="00BA18E2"/>
    <w:pPr>
      <w:tabs>
        <w:tab w:val="left" w:leader="dot" w:pos="567"/>
        <w:tab w:val="left" w:pos="1134"/>
        <w:tab w:val="right" w:leader="dot" w:pos="9631"/>
      </w:tabs>
      <w:spacing w:before="120" w:after="120"/>
      <w:ind w:left="567" w:right="567" w:hanging="567"/>
      <w:contextualSpacing/>
      <w:jc w:val="left"/>
    </w:pPr>
    <w:rPr>
      <w:noProof/>
    </w:rPr>
  </w:style>
  <w:style w:type="character" w:styleId="HTML7">
    <w:name w:val="HTML Typewriter"/>
    <w:semiHidden/>
    <w:rsid w:val="00BA18E2"/>
    <w:rPr>
      <w:rFonts w:ascii="Courier New" w:hAnsi="Courier New" w:cs="Courier New"/>
      <w:sz w:val="20"/>
      <w:szCs w:val="20"/>
    </w:rPr>
  </w:style>
  <w:style w:type="paragraph" w:styleId="aff4">
    <w:name w:val="Signature"/>
    <w:basedOn w:val="a3"/>
    <w:link w:val="aff5"/>
    <w:semiHidden/>
    <w:rsid w:val="00BA18E2"/>
    <w:pPr>
      <w:ind w:left="4252"/>
    </w:pPr>
  </w:style>
  <w:style w:type="character" w:customStyle="1" w:styleId="aff5">
    <w:name w:val="Подпись Знак"/>
    <w:basedOn w:val="a4"/>
    <w:link w:val="aff4"/>
    <w:semiHidden/>
    <w:rsid w:val="00BA18E2"/>
    <w:rPr>
      <w:szCs w:val="20"/>
    </w:rPr>
  </w:style>
  <w:style w:type="paragraph" w:styleId="aff6">
    <w:name w:val="Salutation"/>
    <w:basedOn w:val="a3"/>
    <w:next w:val="a3"/>
    <w:link w:val="aff7"/>
    <w:semiHidden/>
    <w:rsid w:val="00BA18E2"/>
  </w:style>
  <w:style w:type="character" w:customStyle="1" w:styleId="aff7">
    <w:name w:val="Приветствие Знак"/>
    <w:basedOn w:val="a4"/>
    <w:link w:val="aff6"/>
    <w:semiHidden/>
    <w:rsid w:val="00BA18E2"/>
    <w:rPr>
      <w:szCs w:val="20"/>
    </w:rPr>
  </w:style>
  <w:style w:type="paragraph" w:styleId="aff8">
    <w:name w:val="List Continue"/>
    <w:basedOn w:val="a3"/>
    <w:semiHidden/>
    <w:rsid w:val="00BA18E2"/>
    <w:pPr>
      <w:spacing w:after="120"/>
      <w:ind w:left="283"/>
    </w:pPr>
  </w:style>
  <w:style w:type="paragraph" w:styleId="2f">
    <w:name w:val="List Continue 2"/>
    <w:basedOn w:val="a3"/>
    <w:semiHidden/>
    <w:rsid w:val="00BA18E2"/>
    <w:pPr>
      <w:spacing w:after="120"/>
      <w:ind w:left="566"/>
    </w:pPr>
  </w:style>
  <w:style w:type="paragraph" w:styleId="3a">
    <w:name w:val="List Continue 3"/>
    <w:basedOn w:val="a3"/>
    <w:semiHidden/>
    <w:rsid w:val="00BA18E2"/>
    <w:pPr>
      <w:spacing w:after="120"/>
      <w:ind w:left="849"/>
    </w:pPr>
  </w:style>
  <w:style w:type="paragraph" w:styleId="45">
    <w:name w:val="List Continue 4"/>
    <w:basedOn w:val="a3"/>
    <w:semiHidden/>
    <w:rsid w:val="00BA18E2"/>
    <w:pPr>
      <w:spacing w:after="120"/>
      <w:ind w:left="1132"/>
    </w:pPr>
  </w:style>
  <w:style w:type="paragraph" w:styleId="53">
    <w:name w:val="List Continue 5"/>
    <w:basedOn w:val="a3"/>
    <w:semiHidden/>
    <w:rsid w:val="00BA18E2"/>
    <w:pPr>
      <w:spacing w:after="120"/>
      <w:ind w:left="1415"/>
    </w:pPr>
  </w:style>
  <w:style w:type="character" w:styleId="aff9">
    <w:name w:val="FollowedHyperlink"/>
    <w:semiHidden/>
    <w:rsid w:val="00BA18E2"/>
    <w:rPr>
      <w:color w:val="800080"/>
      <w:u w:val="single"/>
    </w:rPr>
  </w:style>
  <w:style w:type="table" w:styleId="14">
    <w:name w:val="Table Simple 1"/>
    <w:basedOn w:val="a5"/>
    <w:semiHidden/>
    <w:rsid w:val="00BA18E2"/>
    <w:pPr>
      <w:widowControl/>
    </w:pPr>
    <w:rPr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5"/>
    <w:semiHidden/>
    <w:rsid w:val="00BA18E2"/>
    <w:pPr>
      <w:widowControl/>
    </w:pPr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5"/>
    <w:semiHidden/>
    <w:rsid w:val="00BA18E2"/>
    <w:pPr>
      <w:widowControl/>
    </w:pPr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a">
    <w:name w:val="Table Grid"/>
    <w:basedOn w:val="a5"/>
    <w:rsid w:val="00BA18E2"/>
    <w:pPr>
      <w:widowControl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Table Grid 1"/>
    <w:basedOn w:val="a5"/>
    <w:semiHidden/>
    <w:rsid w:val="00BA18E2"/>
    <w:pPr>
      <w:widowControl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Grid 2"/>
    <w:basedOn w:val="a5"/>
    <w:semiHidden/>
    <w:rsid w:val="00BA18E2"/>
    <w:pPr>
      <w:widowControl/>
    </w:pPr>
    <w:rPr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5"/>
    <w:semiHidden/>
    <w:rsid w:val="00BA18E2"/>
    <w:pPr>
      <w:widowControl/>
    </w:pPr>
    <w:rPr>
      <w:sz w:val="20"/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5"/>
    <w:semiHidden/>
    <w:rsid w:val="00BA18E2"/>
    <w:pPr>
      <w:widowControl/>
    </w:pPr>
    <w:rPr>
      <w:sz w:val="20"/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5"/>
    <w:semiHidden/>
    <w:rsid w:val="00BA18E2"/>
    <w:pPr>
      <w:widowControl/>
    </w:pPr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semiHidden/>
    <w:rsid w:val="00BA18E2"/>
    <w:pPr>
      <w:widowControl/>
    </w:pPr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5"/>
    <w:semiHidden/>
    <w:rsid w:val="00BA18E2"/>
    <w:pPr>
      <w:widowControl/>
    </w:pPr>
    <w:rPr>
      <w:b/>
      <w:bCs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5"/>
    <w:semiHidden/>
    <w:rsid w:val="00BA18E2"/>
    <w:pPr>
      <w:widowControl/>
    </w:pPr>
    <w:rPr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b">
    <w:name w:val="Table Contemporary"/>
    <w:basedOn w:val="a5"/>
    <w:semiHidden/>
    <w:rsid w:val="00BA18E2"/>
    <w:pPr>
      <w:widowControl/>
    </w:pPr>
    <w:rPr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c">
    <w:name w:val="List"/>
    <w:basedOn w:val="a3"/>
    <w:semiHidden/>
    <w:rsid w:val="00BA18E2"/>
    <w:pPr>
      <w:ind w:left="283" w:hanging="283"/>
    </w:pPr>
  </w:style>
  <w:style w:type="paragraph" w:styleId="2f2">
    <w:name w:val="List 2"/>
    <w:basedOn w:val="a3"/>
    <w:semiHidden/>
    <w:rsid w:val="00BA18E2"/>
    <w:pPr>
      <w:ind w:left="566" w:hanging="283"/>
    </w:pPr>
  </w:style>
  <w:style w:type="paragraph" w:styleId="3d">
    <w:name w:val="List 3"/>
    <w:basedOn w:val="a3"/>
    <w:semiHidden/>
    <w:rsid w:val="00BA18E2"/>
    <w:pPr>
      <w:ind w:left="849" w:hanging="283"/>
    </w:pPr>
  </w:style>
  <w:style w:type="paragraph" w:styleId="47">
    <w:name w:val="List 4"/>
    <w:basedOn w:val="a3"/>
    <w:semiHidden/>
    <w:rsid w:val="00BA18E2"/>
    <w:pPr>
      <w:ind w:left="1132" w:hanging="283"/>
    </w:pPr>
  </w:style>
  <w:style w:type="paragraph" w:styleId="55">
    <w:name w:val="List 5"/>
    <w:basedOn w:val="a3"/>
    <w:semiHidden/>
    <w:rsid w:val="00BA18E2"/>
    <w:pPr>
      <w:ind w:left="1415" w:hanging="283"/>
    </w:pPr>
  </w:style>
  <w:style w:type="table" w:styleId="affd">
    <w:name w:val="Table Professional"/>
    <w:basedOn w:val="a5"/>
    <w:semiHidden/>
    <w:rsid w:val="00BA18E2"/>
    <w:pPr>
      <w:widowControl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3"/>
    <w:link w:val="HTML9"/>
    <w:semiHidden/>
    <w:rsid w:val="00BA18E2"/>
    <w:rPr>
      <w:rFonts w:ascii="Courier New" w:hAnsi="Courier New" w:cs="Courier New"/>
      <w:sz w:val="20"/>
    </w:rPr>
  </w:style>
  <w:style w:type="character" w:customStyle="1" w:styleId="HTML9">
    <w:name w:val="Стандартный HTML Знак"/>
    <w:basedOn w:val="a4"/>
    <w:link w:val="HTML8"/>
    <w:semiHidden/>
    <w:rsid w:val="00BA18E2"/>
    <w:rPr>
      <w:rFonts w:ascii="Courier New" w:hAnsi="Courier New" w:cs="Courier New"/>
      <w:sz w:val="20"/>
      <w:szCs w:val="20"/>
    </w:rPr>
  </w:style>
  <w:style w:type="numbering" w:styleId="a1">
    <w:name w:val="Outline List 3"/>
    <w:basedOn w:val="a6"/>
    <w:semiHidden/>
    <w:rsid w:val="00BA18E2"/>
    <w:pPr>
      <w:numPr>
        <w:numId w:val="28"/>
      </w:numPr>
    </w:pPr>
  </w:style>
  <w:style w:type="table" w:styleId="16">
    <w:name w:val="Table Columns 1"/>
    <w:basedOn w:val="a5"/>
    <w:semiHidden/>
    <w:rsid w:val="00BA18E2"/>
    <w:pPr>
      <w:widowControl/>
    </w:pPr>
    <w:rPr>
      <w:b/>
      <w:bCs/>
      <w:sz w:val="20"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olumns 2"/>
    <w:basedOn w:val="a5"/>
    <w:semiHidden/>
    <w:rsid w:val="00BA18E2"/>
    <w:pPr>
      <w:widowControl/>
    </w:pPr>
    <w:rPr>
      <w:b/>
      <w:bCs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5"/>
    <w:semiHidden/>
    <w:rsid w:val="00BA18E2"/>
    <w:pPr>
      <w:widowControl/>
    </w:pPr>
    <w:rPr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5"/>
    <w:semiHidden/>
    <w:rsid w:val="00BA18E2"/>
    <w:pPr>
      <w:widowControl/>
    </w:pPr>
    <w:rPr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5"/>
    <w:semiHidden/>
    <w:rsid w:val="00BA18E2"/>
    <w:pPr>
      <w:widowControl/>
    </w:pPr>
    <w:rPr>
      <w:sz w:val="20"/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e">
    <w:name w:val="Strong"/>
    <w:qFormat/>
    <w:rsid w:val="00BA18E2"/>
    <w:rPr>
      <w:b/>
      <w:bCs/>
    </w:rPr>
  </w:style>
  <w:style w:type="paragraph" w:styleId="afff">
    <w:name w:val="Document Map"/>
    <w:basedOn w:val="a3"/>
    <w:link w:val="afff0"/>
    <w:semiHidden/>
    <w:rsid w:val="00BA18E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f0">
    <w:name w:val="Схема документа Знак"/>
    <w:basedOn w:val="a4"/>
    <w:link w:val="afff"/>
    <w:semiHidden/>
    <w:rsid w:val="00BA18E2"/>
    <w:rPr>
      <w:rFonts w:ascii="Tahoma" w:hAnsi="Tahoma" w:cs="Tahoma"/>
      <w:sz w:val="20"/>
      <w:szCs w:val="20"/>
      <w:shd w:val="clear" w:color="auto" w:fill="000080"/>
    </w:rPr>
  </w:style>
  <w:style w:type="table" w:styleId="-10">
    <w:name w:val="Table List 1"/>
    <w:basedOn w:val="a5"/>
    <w:semiHidden/>
    <w:rsid w:val="00BA18E2"/>
    <w:pPr>
      <w:widowControl/>
    </w:pPr>
    <w:rPr>
      <w:sz w:val="20"/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5"/>
    <w:semiHidden/>
    <w:rsid w:val="00BA18E2"/>
    <w:pPr>
      <w:widowControl/>
    </w:pPr>
    <w:rPr>
      <w:sz w:val="20"/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5"/>
    <w:semiHidden/>
    <w:rsid w:val="00BA18E2"/>
    <w:pPr>
      <w:widowControl/>
    </w:pPr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5"/>
    <w:semiHidden/>
    <w:rsid w:val="00BA18E2"/>
    <w:pPr>
      <w:widowControl/>
    </w:pPr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5"/>
    <w:semiHidden/>
    <w:rsid w:val="00BA18E2"/>
    <w:pPr>
      <w:widowControl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5"/>
    <w:semiHidden/>
    <w:rsid w:val="00BA18E2"/>
    <w:pPr>
      <w:widowControl/>
    </w:pPr>
    <w:rPr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5"/>
    <w:semiHidden/>
    <w:rsid w:val="00BA18E2"/>
    <w:pPr>
      <w:widowControl/>
    </w:pPr>
    <w:rPr>
      <w:sz w:val="20"/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semiHidden/>
    <w:rsid w:val="00BA18E2"/>
    <w:pPr>
      <w:widowControl/>
    </w:pPr>
    <w:rPr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1">
    <w:name w:val="Plain Text"/>
    <w:basedOn w:val="a3"/>
    <w:link w:val="afff2"/>
    <w:semiHidden/>
    <w:rsid w:val="00BA18E2"/>
    <w:rPr>
      <w:rFonts w:ascii="Courier New" w:hAnsi="Courier New" w:cs="Courier New"/>
      <w:sz w:val="20"/>
    </w:rPr>
  </w:style>
  <w:style w:type="character" w:customStyle="1" w:styleId="afff2">
    <w:name w:val="Текст Знак"/>
    <w:basedOn w:val="a4"/>
    <w:link w:val="afff1"/>
    <w:semiHidden/>
    <w:rsid w:val="00BA18E2"/>
    <w:rPr>
      <w:rFonts w:ascii="Courier New" w:hAnsi="Courier New" w:cs="Courier New"/>
      <w:sz w:val="20"/>
      <w:szCs w:val="20"/>
    </w:rPr>
  </w:style>
  <w:style w:type="paragraph" w:styleId="afff3">
    <w:name w:val="Balloon Text"/>
    <w:basedOn w:val="a3"/>
    <w:link w:val="afff4"/>
    <w:semiHidden/>
    <w:rsid w:val="00BA18E2"/>
    <w:rPr>
      <w:rFonts w:ascii="Tahoma" w:hAnsi="Tahoma" w:cs="Tahoma"/>
      <w:sz w:val="16"/>
      <w:szCs w:val="16"/>
    </w:rPr>
  </w:style>
  <w:style w:type="character" w:customStyle="1" w:styleId="afff4">
    <w:name w:val="Текст выноски Знак"/>
    <w:basedOn w:val="a4"/>
    <w:link w:val="afff3"/>
    <w:semiHidden/>
    <w:rsid w:val="00BA18E2"/>
    <w:rPr>
      <w:rFonts w:ascii="Tahoma" w:hAnsi="Tahoma" w:cs="Tahoma"/>
      <w:sz w:val="16"/>
      <w:szCs w:val="16"/>
    </w:rPr>
  </w:style>
  <w:style w:type="paragraph" w:styleId="afff5">
    <w:name w:val="annotation text"/>
    <w:basedOn w:val="a3"/>
    <w:link w:val="afff6"/>
    <w:semiHidden/>
    <w:rsid w:val="00BA18E2"/>
    <w:rPr>
      <w:sz w:val="20"/>
    </w:rPr>
  </w:style>
  <w:style w:type="character" w:customStyle="1" w:styleId="afff6">
    <w:name w:val="Текст примечания Знак"/>
    <w:link w:val="afff5"/>
    <w:semiHidden/>
    <w:rsid w:val="00BA18E2"/>
    <w:rPr>
      <w:sz w:val="20"/>
      <w:szCs w:val="20"/>
    </w:rPr>
  </w:style>
  <w:style w:type="paragraph" w:styleId="afff7">
    <w:name w:val="footnote text"/>
    <w:link w:val="afff8"/>
    <w:semiHidden/>
    <w:rsid w:val="00BA18E2"/>
    <w:pPr>
      <w:widowControl/>
    </w:pPr>
    <w:rPr>
      <w:sz w:val="20"/>
      <w:szCs w:val="20"/>
    </w:rPr>
  </w:style>
  <w:style w:type="character" w:customStyle="1" w:styleId="afff8">
    <w:name w:val="Текст сноски Знак"/>
    <w:basedOn w:val="a4"/>
    <w:link w:val="afff7"/>
    <w:semiHidden/>
    <w:rsid w:val="00BA18E2"/>
    <w:rPr>
      <w:sz w:val="20"/>
      <w:szCs w:val="20"/>
    </w:rPr>
  </w:style>
  <w:style w:type="paragraph" w:styleId="afff9">
    <w:name w:val="annotation subject"/>
    <w:basedOn w:val="afff5"/>
    <w:next w:val="afff5"/>
    <w:link w:val="afffa"/>
    <w:semiHidden/>
    <w:rsid w:val="00BA18E2"/>
    <w:rPr>
      <w:b/>
      <w:bCs/>
    </w:rPr>
  </w:style>
  <w:style w:type="character" w:customStyle="1" w:styleId="afffa">
    <w:name w:val="Тема примечания Знак"/>
    <w:basedOn w:val="afff6"/>
    <w:link w:val="afff9"/>
    <w:semiHidden/>
    <w:rsid w:val="00BA18E2"/>
    <w:rPr>
      <w:b/>
      <w:bCs/>
      <w:sz w:val="20"/>
      <w:szCs w:val="20"/>
    </w:rPr>
  </w:style>
  <w:style w:type="table" w:styleId="afffb">
    <w:name w:val="Table Theme"/>
    <w:basedOn w:val="a5"/>
    <w:semiHidden/>
    <w:rsid w:val="00BA18E2"/>
    <w:pPr>
      <w:widowControl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7">
    <w:name w:val="index 1"/>
    <w:basedOn w:val="a3"/>
    <w:next w:val="a3"/>
    <w:autoRedefine/>
    <w:semiHidden/>
    <w:rsid w:val="00BA18E2"/>
    <w:pPr>
      <w:widowControl w:val="0"/>
      <w:tabs>
        <w:tab w:val="num" w:pos="720"/>
        <w:tab w:val="left" w:pos="1985"/>
        <w:tab w:val="left" w:pos="2127"/>
      </w:tabs>
      <w:spacing w:line="360" w:lineRule="auto"/>
      <w:ind w:left="720" w:hanging="360"/>
    </w:pPr>
    <w:rPr>
      <w:snapToGrid w:val="0"/>
    </w:rPr>
  </w:style>
  <w:style w:type="paragraph" w:styleId="afffc">
    <w:name w:val="index heading"/>
    <w:basedOn w:val="a3"/>
    <w:next w:val="17"/>
    <w:semiHidden/>
    <w:rsid w:val="00BA18E2"/>
    <w:pPr>
      <w:widowControl w:val="0"/>
      <w:tabs>
        <w:tab w:val="left" w:pos="1985"/>
        <w:tab w:val="left" w:pos="2127"/>
      </w:tabs>
      <w:spacing w:line="360" w:lineRule="auto"/>
      <w:ind w:firstLine="425"/>
    </w:pPr>
    <w:rPr>
      <w:snapToGrid w:val="0"/>
      <w:sz w:val="20"/>
    </w:rPr>
  </w:style>
  <w:style w:type="paragraph" w:styleId="2f4">
    <w:name w:val="index 2"/>
    <w:basedOn w:val="a3"/>
    <w:next w:val="a3"/>
    <w:autoRedefine/>
    <w:semiHidden/>
    <w:rsid w:val="00BA18E2"/>
    <w:pPr>
      <w:widowControl w:val="0"/>
      <w:tabs>
        <w:tab w:val="left" w:pos="1985"/>
        <w:tab w:val="left" w:pos="2127"/>
      </w:tabs>
      <w:spacing w:line="360" w:lineRule="auto"/>
      <w:ind w:left="400" w:hanging="200"/>
    </w:pPr>
    <w:rPr>
      <w:snapToGrid w:val="0"/>
      <w:sz w:val="20"/>
    </w:rPr>
  </w:style>
  <w:style w:type="paragraph" w:styleId="3f">
    <w:name w:val="index 3"/>
    <w:basedOn w:val="a3"/>
    <w:next w:val="a3"/>
    <w:autoRedefine/>
    <w:semiHidden/>
    <w:rsid w:val="00BA18E2"/>
    <w:pPr>
      <w:widowControl w:val="0"/>
      <w:tabs>
        <w:tab w:val="left" w:pos="1985"/>
        <w:tab w:val="left" w:pos="2127"/>
      </w:tabs>
      <w:spacing w:line="360" w:lineRule="auto"/>
      <w:ind w:left="600" w:hanging="200"/>
    </w:pPr>
    <w:rPr>
      <w:snapToGrid w:val="0"/>
      <w:sz w:val="20"/>
    </w:rPr>
  </w:style>
  <w:style w:type="paragraph" w:styleId="49">
    <w:name w:val="index 4"/>
    <w:basedOn w:val="a3"/>
    <w:next w:val="a3"/>
    <w:autoRedefine/>
    <w:semiHidden/>
    <w:rsid w:val="00BA18E2"/>
    <w:pPr>
      <w:widowControl w:val="0"/>
      <w:tabs>
        <w:tab w:val="left" w:pos="1985"/>
        <w:tab w:val="left" w:pos="2127"/>
      </w:tabs>
      <w:spacing w:line="360" w:lineRule="auto"/>
      <w:ind w:left="800" w:hanging="200"/>
    </w:pPr>
    <w:rPr>
      <w:snapToGrid w:val="0"/>
      <w:sz w:val="20"/>
    </w:rPr>
  </w:style>
  <w:style w:type="paragraph" w:styleId="57">
    <w:name w:val="index 5"/>
    <w:basedOn w:val="a3"/>
    <w:next w:val="a3"/>
    <w:autoRedefine/>
    <w:semiHidden/>
    <w:rsid w:val="00BA18E2"/>
    <w:pPr>
      <w:widowControl w:val="0"/>
      <w:tabs>
        <w:tab w:val="left" w:pos="1985"/>
        <w:tab w:val="left" w:pos="2127"/>
      </w:tabs>
      <w:spacing w:line="360" w:lineRule="auto"/>
      <w:ind w:left="1000" w:hanging="200"/>
    </w:pPr>
    <w:rPr>
      <w:snapToGrid w:val="0"/>
      <w:sz w:val="20"/>
    </w:rPr>
  </w:style>
  <w:style w:type="paragraph" w:styleId="62">
    <w:name w:val="index 6"/>
    <w:basedOn w:val="a3"/>
    <w:next w:val="a3"/>
    <w:autoRedefine/>
    <w:semiHidden/>
    <w:rsid w:val="00BA18E2"/>
    <w:pPr>
      <w:widowControl w:val="0"/>
      <w:tabs>
        <w:tab w:val="left" w:pos="1985"/>
        <w:tab w:val="left" w:pos="2127"/>
      </w:tabs>
      <w:spacing w:line="360" w:lineRule="auto"/>
      <w:ind w:left="1200" w:hanging="200"/>
    </w:pPr>
    <w:rPr>
      <w:snapToGrid w:val="0"/>
      <w:sz w:val="20"/>
    </w:rPr>
  </w:style>
  <w:style w:type="paragraph" w:styleId="73">
    <w:name w:val="index 7"/>
    <w:basedOn w:val="a3"/>
    <w:next w:val="a3"/>
    <w:autoRedefine/>
    <w:semiHidden/>
    <w:rsid w:val="00BA18E2"/>
    <w:pPr>
      <w:widowControl w:val="0"/>
      <w:tabs>
        <w:tab w:val="left" w:pos="1985"/>
        <w:tab w:val="left" w:pos="2127"/>
      </w:tabs>
      <w:spacing w:line="360" w:lineRule="auto"/>
      <w:ind w:left="1400" w:hanging="200"/>
    </w:pPr>
    <w:rPr>
      <w:snapToGrid w:val="0"/>
      <w:sz w:val="20"/>
    </w:rPr>
  </w:style>
  <w:style w:type="paragraph" w:styleId="83">
    <w:name w:val="index 8"/>
    <w:basedOn w:val="a3"/>
    <w:next w:val="a3"/>
    <w:autoRedefine/>
    <w:semiHidden/>
    <w:rsid w:val="00BA18E2"/>
    <w:pPr>
      <w:widowControl w:val="0"/>
      <w:tabs>
        <w:tab w:val="left" w:pos="1985"/>
        <w:tab w:val="left" w:pos="2127"/>
      </w:tabs>
      <w:spacing w:line="360" w:lineRule="auto"/>
      <w:ind w:left="1600" w:hanging="200"/>
    </w:pPr>
    <w:rPr>
      <w:snapToGrid w:val="0"/>
      <w:sz w:val="20"/>
    </w:rPr>
  </w:style>
  <w:style w:type="paragraph" w:styleId="92">
    <w:name w:val="index 9"/>
    <w:basedOn w:val="a3"/>
    <w:next w:val="a3"/>
    <w:autoRedefine/>
    <w:semiHidden/>
    <w:rsid w:val="00BA18E2"/>
    <w:pPr>
      <w:widowControl w:val="0"/>
      <w:tabs>
        <w:tab w:val="left" w:pos="1985"/>
        <w:tab w:val="left" w:pos="2127"/>
      </w:tabs>
      <w:spacing w:line="360" w:lineRule="auto"/>
      <w:ind w:left="1800" w:hanging="200"/>
    </w:pPr>
    <w:rPr>
      <w:snapToGrid w:val="0"/>
      <w:sz w:val="20"/>
    </w:rPr>
  </w:style>
  <w:style w:type="table" w:styleId="18">
    <w:name w:val="Table Colorful 1"/>
    <w:basedOn w:val="a5"/>
    <w:semiHidden/>
    <w:rsid w:val="00BA18E2"/>
    <w:pPr>
      <w:widowControl/>
    </w:pPr>
    <w:rPr>
      <w:color w:val="FFFFFF"/>
      <w:sz w:val="20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5"/>
    <w:semiHidden/>
    <w:rsid w:val="00BA18E2"/>
    <w:pPr>
      <w:widowControl/>
    </w:pPr>
    <w:rPr>
      <w:sz w:val="20"/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5"/>
    <w:semiHidden/>
    <w:rsid w:val="00BA18E2"/>
    <w:pPr>
      <w:widowControl/>
    </w:pPr>
    <w:rPr>
      <w:sz w:val="20"/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d">
    <w:name w:val="Block Text"/>
    <w:basedOn w:val="a3"/>
    <w:semiHidden/>
    <w:rsid w:val="00BA18E2"/>
    <w:pPr>
      <w:spacing w:after="120"/>
      <w:ind w:left="1440" w:right="1440"/>
    </w:pPr>
  </w:style>
  <w:style w:type="character" w:styleId="HTMLa">
    <w:name w:val="HTML Cite"/>
    <w:semiHidden/>
    <w:rsid w:val="00BA18E2"/>
    <w:rPr>
      <w:i/>
      <w:iCs/>
    </w:rPr>
  </w:style>
  <w:style w:type="paragraph" w:styleId="afffe">
    <w:name w:val="Message Header"/>
    <w:basedOn w:val="a3"/>
    <w:link w:val="affff"/>
    <w:semiHidden/>
    <w:rsid w:val="00BA18E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affff">
    <w:name w:val="Шапка Знак"/>
    <w:basedOn w:val="a4"/>
    <w:link w:val="afffe"/>
    <w:semiHidden/>
    <w:rsid w:val="00BA18E2"/>
    <w:rPr>
      <w:rFonts w:ascii="Arial" w:hAnsi="Arial" w:cs="Arial"/>
      <w:szCs w:val="20"/>
      <w:shd w:val="pct20" w:color="auto" w:fill="auto"/>
    </w:rPr>
  </w:style>
  <w:style w:type="paragraph" w:styleId="affff0">
    <w:name w:val="E-mail Signature"/>
    <w:basedOn w:val="a3"/>
    <w:link w:val="affff1"/>
    <w:semiHidden/>
    <w:rsid w:val="00BA18E2"/>
  </w:style>
  <w:style w:type="character" w:customStyle="1" w:styleId="affff1">
    <w:name w:val="Электронная подпись Знак"/>
    <w:basedOn w:val="a4"/>
    <w:link w:val="affff0"/>
    <w:semiHidden/>
    <w:rsid w:val="00BA18E2"/>
    <w:rPr>
      <w:szCs w:val="20"/>
    </w:rPr>
  </w:style>
  <w:style w:type="paragraph" w:styleId="affff2">
    <w:name w:val="endnote text"/>
    <w:basedOn w:val="a3"/>
    <w:link w:val="affff3"/>
    <w:uiPriority w:val="99"/>
    <w:semiHidden/>
    <w:unhideWhenUsed/>
    <w:rsid w:val="006235C9"/>
    <w:rPr>
      <w:sz w:val="20"/>
    </w:rPr>
  </w:style>
  <w:style w:type="character" w:customStyle="1" w:styleId="affff3">
    <w:name w:val="Текст концевой сноски Знак"/>
    <w:basedOn w:val="a4"/>
    <w:link w:val="affff2"/>
    <w:uiPriority w:val="99"/>
    <w:semiHidden/>
    <w:rsid w:val="006235C9"/>
    <w:rPr>
      <w:sz w:val="20"/>
      <w:szCs w:val="20"/>
    </w:rPr>
  </w:style>
  <w:style w:type="character" w:styleId="affff4">
    <w:name w:val="endnote reference"/>
    <w:basedOn w:val="a4"/>
    <w:uiPriority w:val="99"/>
    <w:semiHidden/>
    <w:unhideWhenUsed/>
    <w:rsid w:val="006235C9"/>
    <w:rPr>
      <w:vertAlign w:val="superscript"/>
    </w:rPr>
  </w:style>
  <w:style w:type="paragraph" w:styleId="affff5">
    <w:name w:val="List Paragraph"/>
    <w:basedOn w:val="a3"/>
    <w:uiPriority w:val="34"/>
    <w:qFormat/>
    <w:rsid w:val="007F1CEB"/>
    <w:pPr>
      <w:ind w:left="720" w:firstLine="0"/>
      <w:contextualSpacing/>
      <w:jc w:val="left"/>
    </w:pPr>
    <w:rPr>
      <w:rFonts w:eastAsiaTheme="minorHAnsi"/>
      <w:color w:val="000000"/>
      <w:szCs w:val="24"/>
    </w:rPr>
  </w:style>
  <w:style w:type="paragraph" w:styleId="affff6">
    <w:name w:val="Revision"/>
    <w:hidden/>
    <w:uiPriority w:val="99"/>
    <w:semiHidden/>
    <w:rsid w:val="00A42FC0"/>
    <w:pPr>
      <w:widowControl/>
    </w:pPr>
    <w:rPr>
      <w:szCs w:val="20"/>
    </w:rPr>
  </w:style>
  <w:style w:type="paragraph" w:customStyle="1" w:styleId="ConsPlusNormal">
    <w:name w:val="ConsPlusNormal"/>
    <w:rsid w:val="000C44FC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qFormat="1"/>
    <w:lsdException w:name="table of figures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Closing" w:uiPriority="99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BA18E2"/>
    <w:pPr>
      <w:widowControl/>
      <w:ind w:firstLine="567"/>
      <w:jc w:val="both"/>
    </w:pPr>
    <w:rPr>
      <w:szCs w:val="20"/>
    </w:rPr>
  </w:style>
  <w:style w:type="paragraph" w:styleId="1">
    <w:name w:val="heading 1"/>
    <w:aliases w:val="_GOST_1"/>
    <w:next w:val="GOSTNormal"/>
    <w:qFormat/>
    <w:rsid w:val="00BA18E2"/>
    <w:pPr>
      <w:keepNext/>
      <w:pageBreakBefore/>
      <w:widowControl/>
      <w:numPr>
        <w:numId w:val="16"/>
      </w:numPr>
      <w:suppressAutoHyphens/>
      <w:spacing w:before="240" w:after="360"/>
      <w:contextualSpacing/>
      <w:jc w:val="center"/>
      <w:outlineLvl w:val="0"/>
    </w:pPr>
    <w:rPr>
      <w:b/>
      <w:caps/>
      <w:sz w:val="32"/>
      <w:szCs w:val="36"/>
    </w:rPr>
  </w:style>
  <w:style w:type="paragraph" w:styleId="21">
    <w:name w:val="heading 2"/>
    <w:aliases w:val="_GOST_2"/>
    <w:basedOn w:val="1"/>
    <w:next w:val="GOSTNormal"/>
    <w:qFormat/>
    <w:rsid w:val="00BA18E2"/>
    <w:pPr>
      <w:pageBreakBefore w:val="0"/>
      <w:numPr>
        <w:ilvl w:val="1"/>
      </w:numPr>
      <w:spacing w:after="240"/>
      <w:jc w:val="left"/>
      <w:outlineLvl w:val="1"/>
    </w:pPr>
    <w:rPr>
      <w:rFonts w:cs="Arial"/>
      <w:bCs/>
      <w:iCs/>
      <w:caps w:val="0"/>
      <w:szCs w:val="32"/>
    </w:rPr>
  </w:style>
  <w:style w:type="paragraph" w:styleId="31">
    <w:name w:val="heading 3"/>
    <w:aliases w:val="_GOST_3"/>
    <w:basedOn w:val="21"/>
    <w:next w:val="GOSTNormal"/>
    <w:qFormat/>
    <w:rsid w:val="00BA18E2"/>
    <w:pPr>
      <w:keepLines/>
      <w:numPr>
        <w:ilvl w:val="2"/>
      </w:numPr>
      <w:outlineLvl w:val="2"/>
    </w:pPr>
    <w:rPr>
      <w:bCs w:val="0"/>
      <w:sz w:val="26"/>
      <w:szCs w:val="26"/>
    </w:rPr>
  </w:style>
  <w:style w:type="paragraph" w:styleId="41">
    <w:name w:val="heading 4"/>
    <w:aliases w:val="_GOST_4"/>
    <w:basedOn w:val="31"/>
    <w:next w:val="GOSTNormal"/>
    <w:qFormat/>
    <w:rsid w:val="00BA18E2"/>
    <w:pPr>
      <w:numPr>
        <w:ilvl w:val="3"/>
      </w:numPr>
      <w:outlineLvl w:val="3"/>
    </w:pPr>
    <w:rPr>
      <w:sz w:val="24"/>
    </w:rPr>
  </w:style>
  <w:style w:type="paragraph" w:styleId="51">
    <w:name w:val="heading 5"/>
    <w:aliases w:val="_GOST_5"/>
    <w:basedOn w:val="41"/>
    <w:next w:val="GOSTNormal"/>
    <w:qFormat/>
    <w:rsid w:val="00BA18E2"/>
    <w:pPr>
      <w:numPr>
        <w:ilvl w:val="4"/>
      </w:numPr>
      <w:tabs>
        <w:tab w:val="left" w:pos="1276"/>
      </w:tabs>
      <w:spacing w:after="120"/>
      <w:outlineLvl w:val="4"/>
    </w:pPr>
    <w:rPr>
      <w:rFonts w:cs="Times New Roman"/>
      <w:bCs/>
      <w:iCs w:val="0"/>
      <w:lang w:eastAsia="ko-KR"/>
    </w:rPr>
  </w:style>
  <w:style w:type="paragraph" w:styleId="6">
    <w:name w:val="heading 6"/>
    <w:aliases w:val="_GOST_6"/>
    <w:basedOn w:val="a3"/>
    <w:next w:val="a3"/>
    <w:autoRedefine/>
    <w:qFormat/>
    <w:rsid w:val="00BA18E2"/>
    <w:pPr>
      <w:numPr>
        <w:ilvl w:val="5"/>
        <w:numId w:val="16"/>
      </w:numPr>
      <w:spacing w:before="240" w:after="60" w:line="360" w:lineRule="auto"/>
      <w:jc w:val="left"/>
      <w:outlineLvl w:val="5"/>
    </w:pPr>
    <w:rPr>
      <w:b/>
      <w:bCs/>
      <w:i/>
      <w:szCs w:val="22"/>
    </w:rPr>
  </w:style>
  <w:style w:type="paragraph" w:styleId="7">
    <w:name w:val="heading 7"/>
    <w:basedOn w:val="a3"/>
    <w:next w:val="a3"/>
    <w:link w:val="70"/>
    <w:qFormat/>
    <w:rsid w:val="00BA18E2"/>
    <w:pPr>
      <w:numPr>
        <w:ilvl w:val="6"/>
        <w:numId w:val="16"/>
      </w:numPr>
      <w:spacing w:before="240" w:after="60"/>
      <w:outlineLvl w:val="6"/>
    </w:pPr>
  </w:style>
  <w:style w:type="paragraph" w:styleId="8">
    <w:name w:val="heading 8"/>
    <w:basedOn w:val="a3"/>
    <w:next w:val="a3"/>
    <w:link w:val="80"/>
    <w:qFormat/>
    <w:rsid w:val="00BA18E2"/>
    <w:pPr>
      <w:numPr>
        <w:ilvl w:val="7"/>
        <w:numId w:val="16"/>
      </w:numPr>
      <w:spacing w:before="240" w:after="60"/>
      <w:outlineLvl w:val="7"/>
    </w:pPr>
    <w:rPr>
      <w:i/>
      <w:iCs/>
    </w:rPr>
  </w:style>
  <w:style w:type="paragraph" w:styleId="9">
    <w:name w:val="heading 9"/>
    <w:basedOn w:val="a3"/>
    <w:next w:val="a3"/>
    <w:link w:val="90"/>
    <w:qFormat/>
    <w:rsid w:val="00BA18E2"/>
    <w:pPr>
      <w:numPr>
        <w:ilvl w:val="8"/>
        <w:numId w:val="17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3"/>
    <w:qFormat/>
    <w:rsid w:val="00BA18E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8">
    <w:name w:val="Subtitle"/>
    <w:basedOn w:val="a3"/>
    <w:qFormat/>
    <w:rsid w:val="00BA18E2"/>
    <w:pPr>
      <w:spacing w:after="60"/>
      <w:jc w:val="center"/>
      <w:outlineLvl w:val="1"/>
    </w:pPr>
    <w:rPr>
      <w:rFonts w:ascii="Arial" w:hAnsi="Arial" w:cs="Arial"/>
    </w:rPr>
  </w:style>
  <w:style w:type="table" w:customStyle="1" w:styleId="a9">
    <w:basedOn w:val="TableNormal"/>
    <w:tblPr>
      <w:tblStyleRowBandSize w:val="1"/>
      <w:tblStyleColBandSize w:val="1"/>
    </w:tblPr>
  </w:style>
  <w:style w:type="paragraph" w:customStyle="1" w:styleId="GOSTFigure">
    <w:name w:val="_GOST_Figure"/>
    <w:next w:val="a3"/>
    <w:rsid w:val="00BA18E2"/>
    <w:pPr>
      <w:keepNext/>
      <w:widowControl/>
      <w:spacing w:before="120" w:after="120"/>
      <w:jc w:val="center"/>
    </w:pPr>
    <w:rPr>
      <w:szCs w:val="20"/>
    </w:rPr>
  </w:style>
  <w:style w:type="paragraph" w:customStyle="1" w:styleId="GOSTFigName">
    <w:name w:val="_GOST_Fig_Name"/>
    <w:basedOn w:val="GOSTFigure"/>
    <w:next w:val="a3"/>
    <w:rsid w:val="00BA18E2"/>
    <w:pPr>
      <w:keepNext w:val="0"/>
      <w:numPr>
        <w:numId w:val="1"/>
      </w:numPr>
      <w:suppressAutoHyphens/>
      <w:contextualSpacing/>
    </w:pPr>
    <w:rPr>
      <w:b/>
      <w:szCs w:val="24"/>
    </w:rPr>
  </w:style>
  <w:style w:type="paragraph" w:customStyle="1" w:styleId="GOSTheader">
    <w:name w:val="_GOST_header"/>
    <w:rsid w:val="00BA18E2"/>
    <w:pPr>
      <w:widowControl/>
      <w:suppressAutoHyphens/>
    </w:pPr>
    <w:rPr>
      <w:rFonts w:ascii="Arial" w:hAnsi="Arial"/>
      <w:b/>
      <w:color w:val="333333"/>
      <w:sz w:val="20"/>
      <w:szCs w:val="20"/>
    </w:rPr>
  </w:style>
  <w:style w:type="paragraph" w:customStyle="1" w:styleId="GOSTListmark1">
    <w:name w:val="_GOST_List_mark1"/>
    <w:rsid w:val="00BA18E2"/>
    <w:pPr>
      <w:widowControl/>
      <w:numPr>
        <w:numId w:val="2"/>
      </w:numPr>
      <w:jc w:val="both"/>
    </w:pPr>
    <w:rPr>
      <w:snapToGrid w:val="0"/>
      <w:szCs w:val="20"/>
    </w:rPr>
  </w:style>
  <w:style w:type="paragraph" w:customStyle="1" w:styleId="GOSTListmark2">
    <w:name w:val="_GOST_List_mark2"/>
    <w:rsid w:val="00BA18E2"/>
    <w:pPr>
      <w:widowControl/>
      <w:numPr>
        <w:numId w:val="3"/>
      </w:numPr>
      <w:jc w:val="both"/>
    </w:pPr>
    <w:rPr>
      <w:snapToGrid w:val="0"/>
      <w:szCs w:val="20"/>
    </w:rPr>
  </w:style>
  <w:style w:type="paragraph" w:customStyle="1" w:styleId="GOSTListmark3">
    <w:name w:val="_GOST_List_mark3"/>
    <w:basedOn w:val="a3"/>
    <w:rsid w:val="00BA18E2"/>
    <w:pPr>
      <w:numPr>
        <w:numId w:val="4"/>
      </w:numPr>
    </w:pPr>
    <w:rPr>
      <w:snapToGrid w:val="0"/>
    </w:rPr>
  </w:style>
  <w:style w:type="paragraph" w:customStyle="1" w:styleId="GOSTListmark4">
    <w:name w:val="_GOST_List_mark4"/>
    <w:basedOn w:val="a3"/>
    <w:rsid w:val="00BA18E2"/>
    <w:pPr>
      <w:numPr>
        <w:numId w:val="5"/>
      </w:numPr>
    </w:pPr>
  </w:style>
  <w:style w:type="paragraph" w:customStyle="1" w:styleId="GOSTListmark5">
    <w:name w:val="_GOST_List_mark5"/>
    <w:basedOn w:val="GOSTListmark4"/>
    <w:rsid w:val="00BA18E2"/>
    <w:pPr>
      <w:tabs>
        <w:tab w:val="clear" w:pos="1701"/>
        <w:tab w:val="left" w:pos="1985"/>
      </w:tabs>
      <w:ind w:left="1985" w:hanging="284"/>
    </w:pPr>
  </w:style>
  <w:style w:type="paragraph" w:customStyle="1" w:styleId="GOSTListnormal1">
    <w:name w:val="_GOST_List_normal_1"/>
    <w:rsid w:val="00BA18E2"/>
    <w:pPr>
      <w:widowControl/>
      <w:tabs>
        <w:tab w:val="left" w:pos="284"/>
      </w:tabs>
      <w:spacing w:before="60" w:after="60"/>
      <w:ind w:left="851"/>
      <w:contextualSpacing/>
      <w:jc w:val="both"/>
    </w:pPr>
    <w:rPr>
      <w:snapToGrid w:val="0"/>
      <w:szCs w:val="20"/>
    </w:rPr>
  </w:style>
  <w:style w:type="paragraph" w:customStyle="1" w:styleId="GOSTListnormal18">
    <w:name w:val="_GOST_List_normal_1.8"/>
    <w:rsid w:val="00BA18E2"/>
    <w:pPr>
      <w:widowControl/>
      <w:tabs>
        <w:tab w:val="left" w:pos="1021"/>
      </w:tabs>
      <w:ind w:left="1021"/>
      <w:jc w:val="both"/>
    </w:pPr>
    <w:rPr>
      <w:snapToGrid w:val="0"/>
      <w:szCs w:val="20"/>
    </w:rPr>
  </w:style>
  <w:style w:type="paragraph" w:customStyle="1" w:styleId="GOSTListnormal2">
    <w:name w:val="_GOST_List_normal_2"/>
    <w:rsid w:val="00BA18E2"/>
    <w:pPr>
      <w:widowControl/>
      <w:tabs>
        <w:tab w:val="left" w:pos="1134"/>
      </w:tabs>
      <w:spacing w:before="60" w:after="60"/>
      <w:ind w:left="1134"/>
      <w:contextualSpacing/>
      <w:jc w:val="both"/>
    </w:pPr>
    <w:rPr>
      <w:snapToGrid w:val="0"/>
      <w:szCs w:val="20"/>
    </w:rPr>
  </w:style>
  <w:style w:type="paragraph" w:customStyle="1" w:styleId="GOSTListnormal28">
    <w:name w:val="_GOST_List_normal_2.8"/>
    <w:rsid w:val="00BA18E2"/>
    <w:pPr>
      <w:widowControl/>
      <w:tabs>
        <w:tab w:val="left" w:pos="1588"/>
      </w:tabs>
      <w:spacing w:before="60" w:after="60"/>
      <w:ind w:left="1588"/>
      <w:contextualSpacing/>
      <w:jc w:val="both"/>
    </w:pPr>
    <w:rPr>
      <w:snapToGrid w:val="0"/>
      <w:szCs w:val="20"/>
    </w:rPr>
  </w:style>
  <w:style w:type="paragraph" w:customStyle="1" w:styleId="GOSTListnormal3">
    <w:name w:val="_GOST_List_normal_3"/>
    <w:rsid w:val="00BA18E2"/>
    <w:pPr>
      <w:widowControl/>
      <w:tabs>
        <w:tab w:val="left" w:pos="1418"/>
      </w:tabs>
      <w:spacing w:before="60" w:after="60"/>
      <w:ind w:left="1418"/>
      <w:contextualSpacing/>
      <w:jc w:val="both"/>
    </w:pPr>
    <w:rPr>
      <w:snapToGrid w:val="0"/>
      <w:szCs w:val="20"/>
    </w:rPr>
  </w:style>
  <w:style w:type="paragraph" w:customStyle="1" w:styleId="GOSTListnormal4">
    <w:name w:val="_GOST_List_normal_4"/>
    <w:rsid w:val="00BA18E2"/>
    <w:pPr>
      <w:widowControl/>
      <w:tabs>
        <w:tab w:val="left" w:pos="1701"/>
      </w:tabs>
      <w:spacing w:before="60" w:after="60"/>
      <w:ind w:left="1701"/>
      <w:contextualSpacing/>
      <w:jc w:val="both"/>
    </w:pPr>
  </w:style>
  <w:style w:type="paragraph" w:customStyle="1" w:styleId="GOSTListnormal5">
    <w:name w:val="_GOST_List_normal_5"/>
    <w:rsid w:val="00BA18E2"/>
    <w:pPr>
      <w:widowControl/>
      <w:tabs>
        <w:tab w:val="left" w:pos="1985"/>
      </w:tabs>
      <w:spacing w:before="60" w:after="60"/>
      <w:ind w:left="1985"/>
      <w:contextualSpacing/>
      <w:jc w:val="both"/>
    </w:pPr>
    <w:rPr>
      <w:snapToGrid w:val="0"/>
      <w:szCs w:val="20"/>
    </w:rPr>
  </w:style>
  <w:style w:type="paragraph" w:customStyle="1" w:styleId="GOSTListnum">
    <w:name w:val="_GOST_List_num"/>
    <w:rsid w:val="00BA18E2"/>
    <w:pPr>
      <w:widowControl/>
      <w:numPr>
        <w:numId w:val="6"/>
      </w:numPr>
      <w:spacing w:before="120" w:after="120"/>
      <w:contextualSpacing/>
      <w:jc w:val="both"/>
    </w:pPr>
    <w:rPr>
      <w:szCs w:val="20"/>
    </w:rPr>
  </w:style>
  <w:style w:type="paragraph" w:customStyle="1" w:styleId="GOSTListnum2">
    <w:name w:val="_GOST_List_num2"/>
    <w:basedOn w:val="GOSTListnum"/>
    <w:rsid w:val="00BA18E2"/>
    <w:pPr>
      <w:numPr>
        <w:ilvl w:val="1"/>
      </w:numPr>
    </w:pPr>
    <w:rPr>
      <w:szCs w:val="24"/>
    </w:rPr>
  </w:style>
  <w:style w:type="paragraph" w:customStyle="1" w:styleId="GOSTListnum3">
    <w:name w:val="_GOST_List_num3"/>
    <w:basedOn w:val="GOSTListnum2"/>
    <w:rsid w:val="00BA18E2"/>
    <w:pPr>
      <w:numPr>
        <w:ilvl w:val="2"/>
      </w:numPr>
      <w:tabs>
        <w:tab w:val="left" w:pos="2268"/>
      </w:tabs>
    </w:pPr>
  </w:style>
  <w:style w:type="paragraph" w:customStyle="1" w:styleId="GOSTListnum4">
    <w:name w:val="_GOST_List_num4"/>
    <w:basedOn w:val="GOSTListnum3"/>
    <w:rsid w:val="00BA18E2"/>
    <w:pPr>
      <w:numPr>
        <w:ilvl w:val="3"/>
      </w:numPr>
      <w:tabs>
        <w:tab w:val="clear" w:pos="2268"/>
        <w:tab w:val="left" w:pos="2835"/>
      </w:tabs>
    </w:pPr>
  </w:style>
  <w:style w:type="paragraph" w:customStyle="1" w:styleId="GOSTNameTable">
    <w:name w:val="_GOST_Name_Table"/>
    <w:rsid w:val="00BA18E2"/>
    <w:pPr>
      <w:keepNext/>
      <w:widowControl/>
      <w:numPr>
        <w:numId w:val="7"/>
      </w:numPr>
      <w:suppressAutoHyphens/>
      <w:spacing w:before="240" w:after="120"/>
    </w:pPr>
    <w:rPr>
      <w:b/>
      <w:szCs w:val="20"/>
    </w:rPr>
  </w:style>
  <w:style w:type="paragraph" w:customStyle="1" w:styleId="GOSTNormal">
    <w:name w:val="_GOST_Normal"/>
    <w:rsid w:val="00BA18E2"/>
    <w:pPr>
      <w:widowControl/>
      <w:spacing w:before="120" w:after="60"/>
      <w:ind w:firstLine="567"/>
      <w:contextualSpacing/>
      <w:jc w:val="both"/>
    </w:pPr>
    <w:rPr>
      <w:szCs w:val="20"/>
    </w:rPr>
  </w:style>
  <w:style w:type="paragraph" w:customStyle="1" w:styleId="GOSTNormalWithout">
    <w:name w:val="_GOST_Normal_Without"/>
    <w:basedOn w:val="GOSTNormal"/>
    <w:next w:val="GOSTNormal"/>
    <w:rsid w:val="00BA18E2"/>
    <w:pPr>
      <w:keepNext/>
    </w:pPr>
  </w:style>
  <w:style w:type="paragraph" w:customStyle="1" w:styleId="GOSTNote">
    <w:name w:val="_GOST_Note"/>
    <w:next w:val="GOSTNormal"/>
    <w:link w:val="GOSTNote0"/>
    <w:rsid w:val="00BA18E2"/>
    <w:pPr>
      <w:widowControl/>
      <w:spacing w:before="120" w:after="120"/>
      <w:ind w:left="1701" w:hanging="1701"/>
      <w:jc w:val="both"/>
    </w:pPr>
    <w:rPr>
      <w:szCs w:val="20"/>
    </w:rPr>
  </w:style>
  <w:style w:type="character" w:customStyle="1" w:styleId="GOSTNote0">
    <w:name w:val="_GOST_Note Знак"/>
    <w:link w:val="GOSTNote"/>
    <w:rsid w:val="00BA18E2"/>
    <w:rPr>
      <w:szCs w:val="20"/>
    </w:rPr>
  </w:style>
  <w:style w:type="paragraph" w:customStyle="1" w:styleId="GOSTNoteContinue">
    <w:name w:val="_GOST_Note_Continue"/>
    <w:basedOn w:val="GOSTNote"/>
    <w:rsid w:val="00BA18E2"/>
    <w:pPr>
      <w:ind w:firstLine="0"/>
    </w:pPr>
  </w:style>
  <w:style w:type="paragraph" w:customStyle="1" w:styleId="GOSTReg">
    <w:name w:val="_GOST_Reg"/>
    <w:next w:val="GOSTNormal"/>
    <w:rsid w:val="00BA18E2"/>
    <w:pPr>
      <w:keepNext/>
      <w:pageBreakBefore/>
      <w:widowControl/>
      <w:spacing w:before="120" w:after="120"/>
      <w:contextualSpacing/>
      <w:jc w:val="center"/>
      <w:outlineLvl w:val="0"/>
    </w:pPr>
    <w:rPr>
      <w:b/>
      <w:caps/>
      <w:sz w:val="28"/>
      <w:szCs w:val="20"/>
    </w:rPr>
  </w:style>
  <w:style w:type="character" w:customStyle="1" w:styleId="GOSTReporterror">
    <w:name w:val="_GOST_Report_error"/>
    <w:rsid w:val="00BA18E2"/>
  </w:style>
  <w:style w:type="paragraph" w:customStyle="1" w:styleId="GOSTScript">
    <w:name w:val="_GOST_Script"/>
    <w:basedOn w:val="a3"/>
    <w:rsid w:val="00BA18E2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ind w:left="567" w:right="29"/>
    </w:pPr>
    <w:rPr>
      <w:rFonts w:ascii="Courier New" w:hAnsi="Courier New"/>
      <w:noProof/>
      <w:spacing w:val="-20"/>
      <w:sz w:val="20"/>
      <w:lang w:val="en-US"/>
    </w:rPr>
  </w:style>
  <w:style w:type="paragraph" w:customStyle="1" w:styleId="GOSTSign">
    <w:name w:val="_GOST_Sign"/>
    <w:basedOn w:val="GOSTReg"/>
    <w:next w:val="GOSTNormal"/>
    <w:rsid w:val="00BA18E2"/>
    <w:pPr>
      <w:pageBreakBefore w:val="0"/>
      <w:outlineLvl w:val="9"/>
    </w:pPr>
  </w:style>
  <w:style w:type="character" w:customStyle="1" w:styleId="GOSTSymBold">
    <w:name w:val="_GOST_Sym_Bold"/>
    <w:rsid w:val="00BA18E2"/>
    <w:rPr>
      <w:b/>
    </w:rPr>
  </w:style>
  <w:style w:type="character" w:customStyle="1" w:styleId="GOSTSymBoldItalic">
    <w:name w:val="_GOST_Sym_Bold_Italic"/>
    <w:rsid w:val="00BA18E2"/>
    <w:rPr>
      <w:b/>
      <w:i/>
    </w:rPr>
  </w:style>
  <w:style w:type="character" w:customStyle="1" w:styleId="GOSTSymItalic">
    <w:name w:val="_GOST_Sym_Italic"/>
    <w:rsid w:val="00BA18E2"/>
    <w:rPr>
      <w:i/>
    </w:rPr>
  </w:style>
  <w:style w:type="paragraph" w:customStyle="1" w:styleId="GOSTTa6leListNum3">
    <w:name w:val="_GOST_Ta6le_List_Num_3"/>
    <w:basedOn w:val="a3"/>
    <w:rsid w:val="00BA18E2"/>
    <w:pPr>
      <w:ind w:left="681" w:firstLine="0"/>
      <w:jc w:val="left"/>
    </w:pPr>
    <w:rPr>
      <w:sz w:val="22"/>
    </w:rPr>
  </w:style>
  <w:style w:type="table" w:customStyle="1" w:styleId="GOSTTable">
    <w:name w:val="_GOST_Table"/>
    <w:basedOn w:val="a5"/>
    <w:rsid w:val="00BA18E2"/>
    <w:pPr>
      <w:widowControl/>
      <w:jc w:val="both"/>
    </w:pPr>
    <w:rPr>
      <w:sz w:val="22"/>
      <w:szCs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28" w:type="dxa"/>
        <w:bottom w:w="57" w:type="dxa"/>
        <w:right w:w="28" w:type="dxa"/>
      </w:tblCellMar>
    </w:tbl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  <w:outlineLvl w:val="9"/>
      </w:pPr>
      <w:rPr>
        <w:rFonts w:ascii="Times New Roman" w:hAnsi="Times New Roman"/>
        <w:b w:val="0"/>
        <w:sz w:val="22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  <w:vAlign w:val="center"/>
      </w:tcPr>
    </w:tblStylePr>
    <w:tblStylePr w:type="band1Horz">
      <w:pPr>
        <w:wordWrap/>
        <w:spacing w:beforeLines="0" w:beforeAutospacing="0" w:afterLines="0" w:afterAutospacing="0" w:line="240" w:lineRule="auto"/>
        <w:ind w:leftChars="0" w:left="57" w:rightChars="0" w:right="57" w:firstLineChars="0" w:firstLine="0"/>
        <w:jc w:val="left"/>
        <w:outlineLvl w:val="9"/>
      </w:pPr>
      <w:rPr>
        <w:rFonts w:ascii="Times New Roman" w:hAnsi="Times New Roman"/>
        <w:sz w:val="24"/>
      </w:rPr>
    </w:tblStylePr>
    <w:tblStylePr w:type="band2Horz">
      <w:pPr>
        <w:wordWrap/>
        <w:spacing w:beforeLines="0" w:beforeAutospacing="0" w:afterLines="0" w:afterAutospacing="0"/>
        <w:ind w:leftChars="0" w:left="57" w:rightChars="0" w:right="57" w:firstLineChars="0" w:firstLine="0"/>
        <w:contextualSpacing w:val="0"/>
        <w:jc w:val="left"/>
        <w:outlineLvl w:val="9"/>
      </w:pPr>
      <w:rPr>
        <w:rFonts w:ascii="Times New Roman" w:hAnsi="Times New Roman"/>
        <w:sz w:val="24"/>
      </w:rPr>
    </w:tblStylePr>
  </w:style>
  <w:style w:type="paragraph" w:customStyle="1" w:styleId="GOSTTablenorm">
    <w:name w:val="_GOST_Table_norm"/>
    <w:rsid w:val="00BA18E2"/>
    <w:pPr>
      <w:widowControl/>
      <w:ind w:left="57" w:right="57"/>
      <w:jc w:val="both"/>
    </w:pPr>
    <w:rPr>
      <w:sz w:val="22"/>
      <w:szCs w:val="20"/>
    </w:rPr>
  </w:style>
  <w:style w:type="paragraph" w:customStyle="1" w:styleId="GOSTTableHead">
    <w:name w:val="_GOST_Table_Head"/>
    <w:basedOn w:val="GOSTTablenorm"/>
    <w:rsid w:val="00BA18E2"/>
    <w:pPr>
      <w:keepNext/>
      <w:suppressAutoHyphens/>
      <w:ind w:left="0" w:right="0"/>
      <w:jc w:val="center"/>
    </w:pPr>
    <w:rPr>
      <w:b/>
      <w:bCs/>
    </w:rPr>
  </w:style>
  <w:style w:type="paragraph" w:customStyle="1" w:styleId="GOSTTableListMark1">
    <w:name w:val="_GOST_Table_List_Mark_1"/>
    <w:rsid w:val="00BA18E2"/>
    <w:pPr>
      <w:widowControl/>
      <w:numPr>
        <w:numId w:val="8"/>
      </w:numPr>
      <w:tabs>
        <w:tab w:val="left" w:pos="284"/>
      </w:tabs>
      <w:ind w:right="57"/>
    </w:pPr>
    <w:rPr>
      <w:sz w:val="22"/>
      <w:szCs w:val="20"/>
    </w:rPr>
  </w:style>
  <w:style w:type="paragraph" w:customStyle="1" w:styleId="GOSTTableListMark2">
    <w:name w:val="_GOST_Table_List_Mark_2"/>
    <w:basedOn w:val="GOSTTableListMark1"/>
    <w:rsid w:val="00BA18E2"/>
    <w:pPr>
      <w:tabs>
        <w:tab w:val="clear" w:pos="340"/>
        <w:tab w:val="left" w:pos="454"/>
      </w:tabs>
      <w:ind w:left="454" w:hanging="170"/>
    </w:pPr>
  </w:style>
  <w:style w:type="paragraph" w:customStyle="1" w:styleId="GOSTTableListNum10">
    <w:name w:val="_GOST_Table_List_Num 1)"/>
    <w:rsid w:val="00BA18E2"/>
    <w:pPr>
      <w:widowControl/>
      <w:numPr>
        <w:numId w:val="9"/>
      </w:numPr>
      <w:tabs>
        <w:tab w:val="clear" w:pos="284"/>
        <w:tab w:val="left" w:pos="340"/>
      </w:tabs>
    </w:pPr>
    <w:rPr>
      <w:sz w:val="22"/>
      <w:szCs w:val="22"/>
    </w:rPr>
  </w:style>
  <w:style w:type="paragraph" w:customStyle="1" w:styleId="GOSTTableListNum">
    <w:name w:val="_GOST_Table_List_Num абв)"/>
    <w:rsid w:val="00BA18E2"/>
    <w:pPr>
      <w:widowControl/>
      <w:numPr>
        <w:numId w:val="10"/>
      </w:numPr>
      <w:tabs>
        <w:tab w:val="clear" w:pos="284"/>
        <w:tab w:val="left" w:pos="340"/>
      </w:tabs>
    </w:pPr>
    <w:rPr>
      <w:sz w:val="22"/>
      <w:szCs w:val="22"/>
    </w:rPr>
  </w:style>
  <w:style w:type="paragraph" w:customStyle="1" w:styleId="GOSTTableListNum1">
    <w:name w:val="_GOST_Table_List_Num_1"/>
    <w:rsid w:val="00BA18E2"/>
    <w:pPr>
      <w:widowControl/>
      <w:numPr>
        <w:numId w:val="11"/>
      </w:numPr>
    </w:pPr>
    <w:rPr>
      <w:sz w:val="22"/>
      <w:szCs w:val="20"/>
    </w:rPr>
  </w:style>
  <w:style w:type="paragraph" w:customStyle="1" w:styleId="GOSTTableListNum2">
    <w:name w:val="_GOST_Table_List_Num_2"/>
    <w:basedOn w:val="GOSTTableListNum1"/>
    <w:rsid w:val="00BA18E2"/>
    <w:pPr>
      <w:numPr>
        <w:ilvl w:val="1"/>
      </w:numPr>
    </w:pPr>
  </w:style>
  <w:style w:type="paragraph" w:customStyle="1" w:styleId="GOSTTableListNum3">
    <w:name w:val="_GOST_Table_List_Num_3"/>
    <w:basedOn w:val="GOSTTableListNum2"/>
    <w:rsid w:val="00BA18E2"/>
    <w:pPr>
      <w:numPr>
        <w:ilvl w:val="2"/>
      </w:numPr>
    </w:pPr>
  </w:style>
  <w:style w:type="paragraph" w:customStyle="1" w:styleId="GOSTTableListNum4">
    <w:name w:val="_GOST_Table_List_Num_4"/>
    <w:basedOn w:val="GOSTTableListNum3"/>
    <w:qFormat/>
    <w:rsid w:val="00BA18E2"/>
    <w:pPr>
      <w:numPr>
        <w:ilvl w:val="3"/>
      </w:numPr>
    </w:pPr>
  </w:style>
  <w:style w:type="paragraph" w:customStyle="1" w:styleId="GOSTTableListNum5">
    <w:name w:val="_GOST_Table_List_Num_5"/>
    <w:basedOn w:val="GOSTTableListNum4"/>
    <w:qFormat/>
    <w:rsid w:val="00BA18E2"/>
    <w:pPr>
      <w:numPr>
        <w:ilvl w:val="4"/>
      </w:numPr>
    </w:pPr>
  </w:style>
  <w:style w:type="paragraph" w:customStyle="1" w:styleId="GOSTTableListNum6">
    <w:name w:val="_GOST_Table_List_Num_6"/>
    <w:basedOn w:val="GOSTTableListNum5"/>
    <w:qFormat/>
    <w:rsid w:val="00BA18E2"/>
    <w:pPr>
      <w:numPr>
        <w:ilvl w:val="5"/>
      </w:numPr>
    </w:pPr>
  </w:style>
  <w:style w:type="paragraph" w:customStyle="1" w:styleId="GOSTTableListNum7">
    <w:name w:val="_GOST_Table_List_Num_7"/>
    <w:basedOn w:val="GOSTTableListNum6"/>
    <w:qFormat/>
    <w:rsid w:val="00BA18E2"/>
    <w:pPr>
      <w:numPr>
        <w:ilvl w:val="6"/>
      </w:numPr>
    </w:pPr>
  </w:style>
  <w:style w:type="paragraph" w:customStyle="1" w:styleId="GOSTTableNum">
    <w:name w:val="_GOST_Table_Num"/>
    <w:basedOn w:val="a3"/>
    <w:rsid w:val="00BA18E2"/>
    <w:pPr>
      <w:numPr>
        <w:numId w:val="12"/>
      </w:numPr>
    </w:pPr>
    <w:rPr>
      <w:rFonts w:cs="Arial"/>
      <w:sz w:val="22"/>
    </w:rPr>
  </w:style>
  <w:style w:type="paragraph" w:customStyle="1" w:styleId="GOSTTitul0">
    <w:name w:val="_GOST_Titul_0"/>
    <w:rsid w:val="00BA18E2"/>
    <w:pPr>
      <w:widowControl/>
      <w:suppressAutoHyphens/>
      <w:spacing w:line="360" w:lineRule="auto"/>
      <w:contextualSpacing/>
      <w:jc w:val="center"/>
    </w:pPr>
    <w:rPr>
      <w:sz w:val="28"/>
      <w:szCs w:val="28"/>
    </w:rPr>
  </w:style>
  <w:style w:type="paragraph" w:customStyle="1" w:styleId="GOSTTitul1">
    <w:name w:val="_GOST_Titul_1"/>
    <w:rsid w:val="00BA18E2"/>
    <w:pPr>
      <w:widowControl/>
      <w:suppressAutoHyphens/>
      <w:spacing w:before="240" w:after="240"/>
      <w:contextualSpacing/>
      <w:jc w:val="center"/>
    </w:pPr>
    <w:rPr>
      <w:sz w:val="32"/>
      <w:szCs w:val="28"/>
    </w:rPr>
  </w:style>
  <w:style w:type="paragraph" w:customStyle="1" w:styleId="GOSTTitul2">
    <w:name w:val="_GOST_Titul_2"/>
    <w:rsid w:val="00BA18E2"/>
    <w:pPr>
      <w:widowControl/>
      <w:suppressAutoHyphens/>
      <w:jc w:val="center"/>
    </w:pPr>
    <w:rPr>
      <w:b/>
      <w:caps/>
      <w:sz w:val="32"/>
      <w:szCs w:val="28"/>
    </w:rPr>
  </w:style>
  <w:style w:type="paragraph" w:customStyle="1" w:styleId="GOSTTitulnamedoc">
    <w:name w:val="_GOST_Titul_name_doc"/>
    <w:rsid w:val="00BA18E2"/>
    <w:pPr>
      <w:widowControl/>
      <w:suppressAutoHyphens/>
      <w:spacing w:before="200" w:after="400"/>
      <w:contextualSpacing/>
      <w:jc w:val="center"/>
    </w:pPr>
    <w:rPr>
      <w:b/>
      <w:sz w:val="32"/>
      <w:szCs w:val="28"/>
    </w:rPr>
  </w:style>
  <w:style w:type="numbering" w:styleId="111111">
    <w:name w:val="Outline List 2"/>
    <w:basedOn w:val="a6"/>
    <w:semiHidden/>
    <w:rsid w:val="00BA18E2"/>
    <w:pPr>
      <w:numPr>
        <w:numId w:val="13"/>
      </w:numPr>
    </w:pPr>
  </w:style>
  <w:style w:type="numbering" w:styleId="1ai">
    <w:name w:val="Outline List 1"/>
    <w:basedOn w:val="a6"/>
    <w:semiHidden/>
    <w:rsid w:val="00BA18E2"/>
    <w:pPr>
      <w:numPr>
        <w:numId w:val="14"/>
      </w:numPr>
    </w:pPr>
  </w:style>
  <w:style w:type="paragraph" w:styleId="HTML">
    <w:name w:val="HTML Address"/>
    <w:basedOn w:val="a3"/>
    <w:link w:val="HTML0"/>
    <w:semiHidden/>
    <w:rsid w:val="00BA18E2"/>
    <w:rPr>
      <w:i/>
      <w:iCs/>
    </w:rPr>
  </w:style>
  <w:style w:type="character" w:customStyle="1" w:styleId="HTML0">
    <w:name w:val="Адрес HTML Знак"/>
    <w:basedOn w:val="a4"/>
    <w:link w:val="HTML"/>
    <w:semiHidden/>
    <w:rsid w:val="00BA18E2"/>
    <w:rPr>
      <w:i/>
      <w:iCs/>
      <w:szCs w:val="20"/>
    </w:rPr>
  </w:style>
  <w:style w:type="paragraph" w:styleId="aa">
    <w:name w:val="envelope address"/>
    <w:basedOn w:val="a3"/>
    <w:semiHidden/>
    <w:rsid w:val="00BA18E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semiHidden/>
    <w:rsid w:val="00BA18E2"/>
  </w:style>
  <w:style w:type="table" w:styleId="-1">
    <w:name w:val="Table Web 1"/>
    <w:basedOn w:val="a5"/>
    <w:semiHidden/>
    <w:rsid w:val="00BA18E2"/>
    <w:pPr>
      <w:widowControl/>
    </w:pPr>
    <w:rPr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5"/>
    <w:semiHidden/>
    <w:rsid w:val="00BA18E2"/>
    <w:pPr>
      <w:widowControl/>
    </w:pPr>
    <w:rPr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5"/>
    <w:semiHidden/>
    <w:rsid w:val="00BA18E2"/>
    <w:pPr>
      <w:widowControl/>
    </w:pPr>
    <w:rPr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header"/>
    <w:basedOn w:val="a3"/>
    <w:link w:val="ac"/>
    <w:rsid w:val="00BA18E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4"/>
    <w:link w:val="ab"/>
    <w:rsid w:val="00BA18E2"/>
    <w:rPr>
      <w:szCs w:val="20"/>
    </w:rPr>
  </w:style>
  <w:style w:type="character" w:styleId="ad">
    <w:name w:val="Emphasis"/>
    <w:qFormat/>
    <w:rsid w:val="00BA18E2"/>
    <w:rPr>
      <w:i/>
      <w:iCs/>
    </w:rPr>
  </w:style>
  <w:style w:type="character" w:styleId="ae">
    <w:name w:val="Hyperlink"/>
    <w:uiPriority w:val="99"/>
    <w:rsid w:val="00BA18E2"/>
    <w:rPr>
      <w:color w:val="0000FF"/>
      <w:u w:val="single"/>
    </w:rPr>
  </w:style>
  <w:style w:type="paragraph" w:styleId="af">
    <w:name w:val="Date"/>
    <w:basedOn w:val="a3"/>
    <w:next w:val="a3"/>
    <w:link w:val="af0"/>
    <w:semiHidden/>
    <w:rsid w:val="00BA18E2"/>
  </w:style>
  <w:style w:type="character" w:customStyle="1" w:styleId="af0">
    <w:name w:val="Дата Знак"/>
    <w:basedOn w:val="a4"/>
    <w:link w:val="af"/>
    <w:semiHidden/>
    <w:rsid w:val="00BA18E2"/>
    <w:rPr>
      <w:szCs w:val="20"/>
    </w:rPr>
  </w:style>
  <w:style w:type="paragraph" w:customStyle="1" w:styleId="a2">
    <w:name w:val="Заг_Приложение"/>
    <w:basedOn w:val="1"/>
    <w:next w:val="GOSTNormal"/>
    <w:rsid w:val="00BA18E2"/>
    <w:pPr>
      <w:numPr>
        <w:numId w:val="15"/>
      </w:numPr>
    </w:pPr>
  </w:style>
  <w:style w:type="paragraph" w:customStyle="1" w:styleId="22">
    <w:name w:val="Заг_2_Приложение"/>
    <w:basedOn w:val="a2"/>
    <w:next w:val="GOSTNormal"/>
    <w:link w:val="23"/>
    <w:rsid w:val="00BA18E2"/>
    <w:pPr>
      <w:pageBreakBefore w:val="0"/>
      <w:numPr>
        <w:numId w:val="0"/>
      </w:numPr>
      <w:spacing w:after="240"/>
      <w:ind w:left="454" w:hanging="454"/>
      <w:jc w:val="left"/>
    </w:pPr>
    <w:rPr>
      <w:caps w:val="0"/>
    </w:rPr>
  </w:style>
  <w:style w:type="character" w:customStyle="1" w:styleId="23">
    <w:name w:val="Заг_2_Приложение Знак"/>
    <w:link w:val="22"/>
    <w:rsid w:val="00BA18E2"/>
    <w:rPr>
      <w:b/>
      <w:sz w:val="32"/>
      <w:szCs w:val="36"/>
    </w:rPr>
  </w:style>
  <w:style w:type="paragraph" w:customStyle="1" w:styleId="32">
    <w:name w:val="Заг_3_Приложение"/>
    <w:basedOn w:val="a3"/>
    <w:next w:val="GOSTNormal"/>
    <w:rsid w:val="00BA18E2"/>
    <w:pPr>
      <w:keepNext/>
      <w:spacing w:before="240" w:after="120"/>
      <w:ind w:left="680" w:hanging="680"/>
      <w:contextualSpacing/>
      <w:outlineLvl w:val="1"/>
    </w:pPr>
    <w:rPr>
      <w:rFonts w:cs="Arial"/>
      <w:b/>
      <w:bCs/>
      <w:iCs/>
      <w:sz w:val="28"/>
      <w:szCs w:val="28"/>
    </w:rPr>
  </w:style>
  <w:style w:type="paragraph" w:customStyle="1" w:styleId="42">
    <w:name w:val="Заг_4_Приложение"/>
    <w:basedOn w:val="32"/>
    <w:next w:val="GOSTNormal"/>
    <w:rsid w:val="00BA18E2"/>
    <w:pPr>
      <w:outlineLvl w:val="3"/>
    </w:pPr>
    <w:rPr>
      <w:sz w:val="26"/>
      <w:szCs w:val="26"/>
    </w:rPr>
  </w:style>
  <w:style w:type="character" w:customStyle="1" w:styleId="70">
    <w:name w:val="Заголовок 7 Знак"/>
    <w:basedOn w:val="a4"/>
    <w:link w:val="7"/>
    <w:rsid w:val="00BA18E2"/>
    <w:rPr>
      <w:szCs w:val="20"/>
    </w:rPr>
  </w:style>
  <w:style w:type="character" w:customStyle="1" w:styleId="80">
    <w:name w:val="Заголовок 8 Знак"/>
    <w:basedOn w:val="a4"/>
    <w:link w:val="8"/>
    <w:rsid w:val="00BA18E2"/>
    <w:rPr>
      <w:i/>
      <w:iCs/>
      <w:szCs w:val="20"/>
    </w:rPr>
  </w:style>
  <w:style w:type="character" w:customStyle="1" w:styleId="90">
    <w:name w:val="Заголовок 9 Знак"/>
    <w:basedOn w:val="a4"/>
    <w:link w:val="9"/>
    <w:rsid w:val="00BA18E2"/>
    <w:rPr>
      <w:rFonts w:ascii="Arial" w:hAnsi="Arial"/>
      <w:sz w:val="22"/>
      <w:szCs w:val="22"/>
    </w:rPr>
  </w:style>
  <w:style w:type="paragraph" w:styleId="af1">
    <w:name w:val="Note Heading"/>
    <w:basedOn w:val="a3"/>
    <w:next w:val="a3"/>
    <w:link w:val="af2"/>
    <w:semiHidden/>
    <w:rsid w:val="00BA18E2"/>
  </w:style>
  <w:style w:type="character" w:customStyle="1" w:styleId="af2">
    <w:name w:val="Заголовок записки Знак"/>
    <w:basedOn w:val="a4"/>
    <w:link w:val="af1"/>
    <w:semiHidden/>
    <w:rsid w:val="00BA18E2"/>
    <w:rPr>
      <w:szCs w:val="20"/>
    </w:rPr>
  </w:style>
  <w:style w:type="character" w:styleId="af3">
    <w:name w:val="annotation reference"/>
    <w:semiHidden/>
    <w:rsid w:val="00BA18E2"/>
    <w:rPr>
      <w:sz w:val="16"/>
      <w:szCs w:val="16"/>
    </w:rPr>
  </w:style>
  <w:style w:type="character" w:styleId="af4">
    <w:name w:val="footnote reference"/>
    <w:semiHidden/>
    <w:rsid w:val="00BA18E2"/>
    <w:rPr>
      <w:vertAlign w:val="superscript"/>
    </w:rPr>
  </w:style>
  <w:style w:type="table" w:styleId="af5">
    <w:name w:val="Table Elegant"/>
    <w:basedOn w:val="a5"/>
    <w:semiHidden/>
    <w:rsid w:val="00BA18E2"/>
    <w:pPr>
      <w:widowControl/>
    </w:pPr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0">
    <w:name w:val="Table Subtle 1"/>
    <w:basedOn w:val="a5"/>
    <w:semiHidden/>
    <w:rsid w:val="00BA18E2"/>
    <w:pPr>
      <w:widowControl/>
    </w:pPr>
    <w:rPr>
      <w:sz w:val="20"/>
      <w:szCs w:val="20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Subtle 2"/>
    <w:basedOn w:val="a5"/>
    <w:semiHidden/>
    <w:rsid w:val="00BA18E2"/>
    <w:pPr>
      <w:widowControl/>
    </w:pPr>
    <w:rPr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semiHidden/>
    <w:rsid w:val="00BA18E2"/>
    <w:rPr>
      <w:rFonts w:ascii="Courier New" w:hAnsi="Courier New" w:cs="Courier New"/>
      <w:sz w:val="20"/>
      <w:szCs w:val="20"/>
    </w:rPr>
  </w:style>
  <w:style w:type="table" w:styleId="11">
    <w:name w:val="Table Classic 1"/>
    <w:basedOn w:val="a5"/>
    <w:semiHidden/>
    <w:rsid w:val="00BA18E2"/>
    <w:pPr>
      <w:widowControl/>
    </w:pPr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Classic 2"/>
    <w:basedOn w:val="a5"/>
    <w:semiHidden/>
    <w:rsid w:val="00BA18E2"/>
    <w:pPr>
      <w:widowControl/>
    </w:pPr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5"/>
    <w:semiHidden/>
    <w:rsid w:val="00BA18E2"/>
    <w:pPr>
      <w:widowControl/>
    </w:pPr>
    <w:rPr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5"/>
    <w:semiHidden/>
    <w:rsid w:val="00BA18E2"/>
    <w:pPr>
      <w:widowControl/>
    </w:pPr>
    <w:rPr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semiHidden/>
    <w:rsid w:val="00BA18E2"/>
    <w:rPr>
      <w:rFonts w:ascii="Courier New" w:hAnsi="Courier New" w:cs="Courier New"/>
      <w:sz w:val="20"/>
      <w:szCs w:val="20"/>
    </w:rPr>
  </w:style>
  <w:style w:type="paragraph" w:styleId="af6">
    <w:name w:val="Body Text"/>
    <w:basedOn w:val="a3"/>
    <w:link w:val="af7"/>
    <w:semiHidden/>
    <w:rsid w:val="00BA18E2"/>
    <w:pPr>
      <w:overflowPunct w:val="0"/>
      <w:autoSpaceDE w:val="0"/>
      <w:autoSpaceDN w:val="0"/>
      <w:adjustRightInd w:val="0"/>
      <w:spacing w:after="240"/>
      <w:textAlignment w:val="baseline"/>
    </w:pPr>
  </w:style>
  <w:style w:type="character" w:customStyle="1" w:styleId="af7">
    <w:name w:val="Основной текст Знак"/>
    <w:basedOn w:val="a4"/>
    <w:link w:val="af6"/>
    <w:semiHidden/>
    <w:rsid w:val="00BA18E2"/>
    <w:rPr>
      <w:szCs w:val="20"/>
    </w:rPr>
  </w:style>
  <w:style w:type="paragraph" w:styleId="af8">
    <w:name w:val="Body Text First Indent"/>
    <w:basedOn w:val="af6"/>
    <w:link w:val="af9"/>
    <w:semiHidden/>
    <w:rsid w:val="00BA18E2"/>
    <w:pPr>
      <w:overflowPunct/>
      <w:autoSpaceDE/>
      <w:autoSpaceDN/>
      <w:adjustRightInd/>
      <w:spacing w:after="120"/>
      <w:ind w:firstLine="210"/>
      <w:jc w:val="left"/>
      <w:textAlignment w:val="auto"/>
    </w:pPr>
  </w:style>
  <w:style w:type="character" w:customStyle="1" w:styleId="af9">
    <w:name w:val="Красная строка Знак"/>
    <w:basedOn w:val="af7"/>
    <w:link w:val="af8"/>
    <w:semiHidden/>
    <w:rsid w:val="00BA18E2"/>
    <w:rPr>
      <w:szCs w:val="20"/>
    </w:rPr>
  </w:style>
  <w:style w:type="paragraph" w:styleId="afa">
    <w:name w:val="Body Text Indent"/>
    <w:basedOn w:val="a3"/>
    <w:next w:val="a3"/>
    <w:link w:val="afb"/>
    <w:semiHidden/>
    <w:rsid w:val="00BA18E2"/>
    <w:pPr>
      <w:widowControl w:val="0"/>
      <w:tabs>
        <w:tab w:val="left" w:pos="1985"/>
        <w:tab w:val="left" w:pos="2127"/>
      </w:tabs>
      <w:spacing w:line="360" w:lineRule="auto"/>
      <w:ind w:firstLine="425"/>
    </w:pPr>
    <w:rPr>
      <w:snapToGrid w:val="0"/>
      <w:sz w:val="20"/>
    </w:rPr>
  </w:style>
  <w:style w:type="character" w:customStyle="1" w:styleId="afb">
    <w:name w:val="Основной текст с отступом Знак"/>
    <w:basedOn w:val="a4"/>
    <w:link w:val="afa"/>
    <w:semiHidden/>
    <w:rsid w:val="00BA18E2"/>
    <w:rPr>
      <w:snapToGrid w:val="0"/>
      <w:sz w:val="20"/>
      <w:szCs w:val="20"/>
    </w:rPr>
  </w:style>
  <w:style w:type="paragraph" w:styleId="26">
    <w:name w:val="Body Text First Indent 2"/>
    <w:basedOn w:val="afa"/>
    <w:link w:val="27"/>
    <w:semiHidden/>
    <w:rsid w:val="00BA18E2"/>
    <w:pPr>
      <w:widowControl/>
      <w:tabs>
        <w:tab w:val="clear" w:pos="1985"/>
        <w:tab w:val="clear" w:pos="2127"/>
      </w:tabs>
      <w:spacing w:after="120" w:line="240" w:lineRule="auto"/>
      <w:ind w:left="283" w:firstLine="210"/>
      <w:jc w:val="left"/>
    </w:pPr>
    <w:rPr>
      <w:snapToGrid/>
      <w:sz w:val="24"/>
      <w:szCs w:val="24"/>
    </w:rPr>
  </w:style>
  <w:style w:type="character" w:customStyle="1" w:styleId="27">
    <w:name w:val="Красная строка 2 Знак"/>
    <w:basedOn w:val="afb"/>
    <w:link w:val="26"/>
    <w:semiHidden/>
    <w:rsid w:val="00BA18E2"/>
    <w:rPr>
      <w:snapToGrid/>
      <w:sz w:val="20"/>
      <w:szCs w:val="20"/>
    </w:rPr>
  </w:style>
  <w:style w:type="paragraph" w:styleId="a0">
    <w:name w:val="List Bullet"/>
    <w:basedOn w:val="a3"/>
    <w:semiHidden/>
    <w:rsid w:val="00BA18E2"/>
    <w:pPr>
      <w:numPr>
        <w:numId w:val="18"/>
      </w:numPr>
    </w:pPr>
  </w:style>
  <w:style w:type="paragraph" w:styleId="20">
    <w:name w:val="List Bullet 2"/>
    <w:basedOn w:val="a3"/>
    <w:semiHidden/>
    <w:rsid w:val="00BA18E2"/>
    <w:pPr>
      <w:numPr>
        <w:numId w:val="19"/>
      </w:numPr>
      <w:tabs>
        <w:tab w:val="clear" w:pos="643"/>
        <w:tab w:val="num" w:pos="360"/>
      </w:tabs>
    </w:pPr>
  </w:style>
  <w:style w:type="paragraph" w:styleId="30">
    <w:name w:val="List Bullet 3"/>
    <w:basedOn w:val="a3"/>
    <w:autoRedefine/>
    <w:semiHidden/>
    <w:rsid w:val="00BA18E2"/>
    <w:pPr>
      <w:widowControl w:val="0"/>
      <w:numPr>
        <w:numId w:val="20"/>
      </w:numPr>
      <w:tabs>
        <w:tab w:val="clear" w:pos="926"/>
        <w:tab w:val="num" w:pos="360"/>
        <w:tab w:val="left" w:pos="1985"/>
        <w:tab w:val="left" w:pos="2127"/>
      </w:tabs>
      <w:spacing w:line="360" w:lineRule="auto"/>
    </w:pPr>
  </w:style>
  <w:style w:type="paragraph" w:styleId="40">
    <w:name w:val="List Bullet 4"/>
    <w:aliases w:val="Обычный маркированный,мой маркированный список"/>
    <w:basedOn w:val="a3"/>
    <w:semiHidden/>
    <w:rsid w:val="00BA18E2"/>
    <w:pPr>
      <w:numPr>
        <w:numId w:val="21"/>
      </w:numPr>
      <w:tabs>
        <w:tab w:val="clear" w:pos="1209"/>
        <w:tab w:val="num" w:pos="360"/>
      </w:tabs>
    </w:pPr>
  </w:style>
  <w:style w:type="paragraph" w:styleId="50">
    <w:name w:val="List Bullet 5"/>
    <w:basedOn w:val="a3"/>
    <w:semiHidden/>
    <w:rsid w:val="00BA18E2"/>
    <w:pPr>
      <w:numPr>
        <w:numId w:val="22"/>
      </w:numPr>
      <w:tabs>
        <w:tab w:val="clear" w:pos="1492"/>
        <w:tab w:val="num" w:pos="360"/>
      </w:tabs>
    </w:pPr>
  </w:style>
  <w:style w:type="paragraph" w:styleId="afc">
    <w:name w:val="caption"/>
    <w:basedOn w:val="a3"/>
    <w:next w:val="a3"/>
    <w:qFormat/>
    <w:rsid w:val="00BA18E2"/>
    <w:rPr>
      <w:b/>
      <w:bCs/>
      <w:sz w:val="20"/>
    </w:rPr>
  </w:style>
  <w:style w:type="paragraph" w:styleId="afd">
    <w:name w:val="footer"/>
    <w:basedOn w:val="a3"/>
    <w:link w:val="afe"/>
    <w:semiHidden/>
    <w:rsid w:val="00BA18E2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4"/>
    <w:link w:val="afd"/>
    <w:semiHidden/>
    <w:rsid w:val="00BA18E2"/>
    <w:rPr>
      <w:szCs w:val="20"/>
    </w:rPr>
  </w:style>
  <w:style w:type="character" w:styleId="aff">
    <w:name w:val="page number"/>
    <w:basedOn w:val="a4"/>
    <w:semiHidden/>
    <w:rsid w:val="00BA18E2"/>
  </w:style>
  <w:style w:type="character" w:styleId="aff0">
    <w:name w:val="line number"/>
    <w:basedOn w:val="a4"/>
    <w:semiHidden/>
    <w:rsid w:val="00BA18E2"/>
  </w:style>
  <w:style w:type="paragraph" w:styleId="2">
    <w:name w:val="List Number 2"/>
    <w:basedOn w:val="a3"/>
    <w:semiHidden/>
    <w:rsid w:val="00BA18E2"/>
    <w:pPr>
      <w:numPr>
        <w:numId w:val="23"/>
      </w:numPr>
      <w:tabs>
        <w:tab w:val="clear" w:pos="643"/>
        <w:tab w:val="num" w:pos="360"/>
      </w:tabs>
    </w:pPr>
  </w:style>
  <w:style w:type="paragraph" w:styleId="3">
    <w:name w:val="List Number 3"/>
    <w:basedOn w:val="a3"/>
    <w:semiHidden/>
    <w:rsid w:val="00BA18E2"/>
    <w:pPr>
      <w:numPr>
        <w:numId w:val="24"/>
      </w:numPr>
      <w:tabs>
        <w:tab w:val="clear" w:pos="926"/>
        <w:tab w:val="num" w:pos="360"/>
      </w:tabs>
    </w:pPr>
  </w:style>
  <w:style w:type="paragraph" w:styleId="4">
    <w:name w:val="List Number 4"/>
    <w:basedOn w:val="a3"/>
    <w:semiHidden/>
    <w:rsid w:val="00BA18E2"/>
    <w:pPr>
      <w:numPr>
        <w:numId w:val="25"/>
      </w:numPr>
      <w:tabs>
        <w:tab w:val="clear" w:pos="1209"/>
        <w:tab w:val="num" w:pos="360"/>
      </w:tabs>
    </w:pPr>
  </w:style>
  <w:style w:type="paragraph" w:styleId="5">
    <w:name w:val="List Number 5"/>
    <w:basedOn w:val="a3"/>
    <w:semiHidden/>
    <w:rsid w:val="00BA18E2"/>
    <w:pPr>
      <w:numPr>
        <w:numId w:val="26"/>
      </w:numPr>
      <w:tabs>
        <w:tab w:val="clear" w:pos="1492"/>
        <w:tab w:val="num" w:pos="360"/>
      </w:tabs>
    </w:pPr>
  </w:style>
  <w:style w:type="paragraph" w:styleId="a">
    <w:name w:val="List Number"/>
    <w:aliases w:val="Нумерованный"/>
    <w:basedOn w:val="a3"/>
    <w:semiHidden/>
    <w:rsid w:val="00BA18E2"/>
    <w:pPr>
      <w:numPr>
        <w:numId w:val="27"/>
      </w:numPr>
    </w:pPr>
  </w:style>
  <w:style w:type="character" w:styleId="HTML4">
    <w:name w:val="HTML Sample"/>
    <w:semiHidden/>
    <w:rsid w:val="00BA18E2"/>
    <w:rPr>
      <w:rFonts w:ascii="Courier New" w:hAnsi="Courier New" w:cs="Courier New"/>
    </w:rPr>
  </w:style>
  <w:style w:type="paragraph" w:styleId="28">
    <w:name w:val="envelope return"/>
    <w:basedOn w:val="a3"/>
    <w:semiHidden/>
    <w:rsid w:val="00BA18E2"/>
    <w:rPr>
      <w:rFonts w:ascii="Arial" w:hAnsi="Arial" w:cs="Arial"/>
      <w:sz w:val="20"/>
    </w:rPr>
  </w:style>
  <w:style w:type="table" w:styleId="12">
    <w:name w:val="Table 3D effects 1"/>
    <w:basedOn w:val="a5"/>
    <w:semiHidden/>
    <w:rsid w:val="00BA18E2"/>
    <w:pPr>
      <w:widowControl/>
    </w:pPr>
    <w:rPr>
      <w:sz w:val="20"/>
      <w:szCs w:val="20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3D effects 2"/>
    <w:basedOn w:val="a5"/>
    <w:semiHidden/>
    <w:rsid w:val="00BA18E2"/>
    <w:pPr>
      <w:widowControl/>
    </w:pPr>
    <w:rPr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5"/>
    <w:semiHidden/>
    <w:rsid w:val="00BA18E2"/>
    <w:pPr>
      <w:widowControl/>
    </w:pPr>
    <w:rPr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1">
    <w:name w:val="Normal (Web)"/>
    <w:basedOn w:val="a3"/>
    <w:semiHidden/>
    <w:rsid w:val="00BA18E2"/>
  </w:style>
  <w:style w:type="paragraph" w:styleId="aff2">
    <w:name w:val="Normal Indent"/>
    <w:basedOn w:val="a3"/>
    <w:semiHidden/>
    <w:rsid w:val="00BA18E2"/>
    <w:pPr>
      <w:ind w:left="708"/>
    </w:pPr>
  </w:style>
  <w:style w:type="paragraph" w:styleId="13">
    <w:name w:val="toc 1"/>
    <w:uiPriority w:val="39"/>
    <w:semiHidden/>
    <w:rsid w:val="00BA18E2"/>
    <w:pPr>
      <w:widowControl/>
      <w:tabs>
        <w:tab w:val="left" w:pos="454"/>
        <w:tab w:val="right" w:leader="dot" w:pos="9631"/>
      </w:tabs>
      <w:spacing w:before="60" w:after="60"/>
      <w:ind w:left="454" w:right="567" w:hanging="454"/>
    </w:pPr>
    <w:rPr>
      <w:b/>
      <w:bCs/>
      <w:caps/>
      <w:noProof/>
    </w:rPr>
  </w:style>
  <w:style w:type="paragraph" w:styleId="2a">
    <w:name w:val="toc 2"/>
    <w:basedOn w:val="13"/>
    <w:uiPriority w:val="39"/>
    <w:semiHidden/>
    <w:rsid w:val="00BA18E2"/>
    <w:pPr>
      <w:tabs>
        <w:tab w:val="clear" w:pos="454"/>
        <w:tab w:val="left" w:pos="851"/>
      </w:tabs>
      <w:ind w:left="851" w:hanging="567"/>
      <w:contextualSpacing/>
    </w:pPr>
    <w:rPr>
      <w:b w:val="0"/>
      <w:caps w:val="0"/>
    </w:rPr>
  </w:style>
  <w:style w:type="paragraph" w:styleId="35">
    <w:name w:val="toc 3"/>
    <w:basedOn w:val="2a"/>
    <w:uiPriority w:val="39"/>
    <w:semiHidden/>
    <w:rsid w:val="00BA18E2"/>
    <w:pPr>
      <w:tabs>
        <w:tab w:val="clear" w:pos="851"/>
        <w:tab w:val="left" w:pos="1418"/>
      </w:tabs>
      <w:ind w:left="1418" w:hanging="851"/>
    </w:pPr>
    <w:rPr>
      <w:iCs/>
    </w:rPr>
  </w:style>
  <w:style w:type="paragraph" w:styleId="44">
    <w:name w:val="toc 4"/>
    <w:basedOn w:val="a3"/>
    <w:next w:val="a3"/>
    <w:uiPriority w:val="39"/>
    <w:semiHidden/>
    <w:rsid w:val="00BA18E2"/>
    <w:pPr>
      <w:tabs>
        <w:tab w:val="left" w:pos="1871"/>
        <w:tab w:val="right" w:leader="dot" w:pos="9633"/>
      </w:tabs>
      <w:ind w:left="1872" w:right="567" w:hanging="1021"/>
    </w:pPr>
  </w:style>
  <w:style w:type="paragraph" w:styleId="52">
    <w:name w:val="toc 5"/>
    <w:basedOn w:val="a3"/>
    <w:next w:val="a3"/>
    <w:autoRedefine/>
    <w:uiPriority w:val="39"/>
    <w:semiHidden/>
    <w:rsid w:val="00BA18E2"/>
    <w:pPr>
      <w:tabs>
        <w:tab w:val="left" w:pos="2410"/>
        <w:tab w:val="right" w:leader="dot" w:pos="9631"/>
      </w:tabs>
      <w:ind w:left="2410" w:right="567" w:hanging="1276"/>
      <w:jc w:val="left"/>
    </w:pPr>
    <w:rPr>
      <w:noProof/>
      <w:szCs w:val="18"/>
    </w:rPr>
  </w:style>
  <w:style w:type="paragraph" w:styleId="60">
    <w:name w:val="toc 6"/>
    <w:basedOn w:val="a3"/>
    <w:next w:val="a3"/>
    <w:autoRedefine/>
    <w:semiHidden/>
    <w:rsid w:val="00BA18E2"/>
    <w:pPr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semiHidden/>
    <w:rsid w:val="00BA18E2"/>
    <w:pPr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semiHidden/>
    <w:rsid w:val="00BA18E2"/>
    <w:pPr>
      <w:ind w:left="1680"/>
      <w:jc w:val="left"/>
    </w:pPr>
    <w:rPr>
      <w:sz w:val="18"/>
      <w:szCs w:val="18"/>
    </w:rPr>
  </w:style>
  <w:style w:type="paragraph" w:styleId="91">
    <w:name w:val="toc 9"/>
    <w:basedOn w:val="a3"/>
    <w:next w:val="a3"/>
    <w:autoRedefine/>
    <w:semiHidden/>
    <w:rsid w:val="00BA18E2"/>
    <w:pPr>
      <w:ind w:left="1920"/>
      <w:jc w:val="left"/>
    </w:pPr>
    <w:rPr>
      <w:sz w:val="18"/>
      <w:szCs w:val="18"/>
    </w:rPr>
  </w:style>
  <w:style w:type="character" w:styleId="HTML5">
    <w:name w:val="HTML Definition"/>
    <w:semiHidden/>
    <w:rsid w:val="00BA18E2"/>
    <w:rPr>
      <w:i/>
      <w:iCs/>
    </w:rPr>
  </w:style>
  <w:style w:type="paragraph" w:styleId="2b">
    <w:name w:val="Body Text 2"/>
    <w:basedOn w:val="a3"/>
    <w:link w:val="2c"/>
    <w:semiHidden/>
    <w:rsid w:val="00BA18E2"/>
    <w:pPr>
      <w:spacing w:after="120" w:line="480" w:lineRule="auto"/>
    </w:pPr>
  </w:style>
  <w:style w:type="character" w:customStyle="1" w:styleId="2c">
    <w:name w:val="Основной текст 2 Знак"/>
    <w:basedOn w:val="a4"/>
    <w:link w:val="2b"/>
    <w:semiHidden/>
    <w:rsid w:val="00BA18E2"/>
    <w:rPr>
      <w:szCs w:val="20"/>
    </w:rPr>
  </w:style>
  <w:style w:type="paragraph" w:styleId="36">
    <w:name w:val="Body Text 3"/>
    <w:basedOn w:val="a3"/>
    <w:link w:val="37"/>
    <w:semiHidden/>
    <w:rsid w:val="00BA18E2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4"/>
    <w:link w:val="36"/>
    <w:semiHidden/>
    <w:rsid w:val="00BA18E2"/>
    <w:rPr>
      <w:sz w:val="16"/>
      <w:szCs w:val="16"/>
    </w:rPr>
  </w:style>
  <w:style w:type="paragraph" w:styleId="2d">
    <w:name w:val="Body Text Indent 2"/>
    <w:basedOn w:val="a3"/>
    <w:link w:val="2e"/>
    <w:semiHidden/>
    <w:rsid w:val="00BA18E2"/>
    <w:pPr>
      <w:widowControl w:val="0"/>
      <w:tabs>
        <w:tab w:val="left" w:pos="1985"/>
        <w:tab w:val="left" w:pos="2127"/>
      </w:tabs>
      <w:spacing w:line="360" w:lineRule="auto"/>
      <w:ind w:firstLine="425"/>
    </w:pPr>
    <w:rPr>
      <w:b/>
      <w:snapToGrid w:val="0"/>
      <w:sz w:val="20"/>
    </w:rPr>
  </w:style>
  <w:style w:type="character" w:customStyle="1" w:styleId="2e">
    <w:name w:val="Основной текст с отступом 2 Знак"/>
    <w:basedOn w:val="a4"/>
    <w:link w:val="2d"/>
    <w:semiHidden/>
    <w:rsid w:val="00BA18E2"/>
    <w:rPr>
      <w:b/>
      <w:snapToGrid w:val="0"/>
      <w:sz w:val="20"/>
      <w:szCs w:val="20"/>
    </w:rPr>
  </w:style>
  <w:style w:type="paragraph" w:styleId="38">
    <w:name w:val="Body Text Indent 3"/>
    <w:basedOn w:val="a3"/>
    <w:link w:val="39"/>
    <w:semiHidden/>
    <w:rsid w:val="00BA18E2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4"/>
    <w:link w:val="38"/>
    <w:semiHidden/>
    <w:rsid w:val="00BA18E2"/>
    <w:rPr>
      <w:sz w:val="16"/>
      <w:szCs w:val="16"/>
    </w:rPr>
  </w:style>
  <w:style w:type="character" w:styleId="HTML6">
    <w:name w:val="HTML Variable"/>
    <w:semiHidden/>
    <w:rsid w:val="00BA18E2"/>
    <w:rPr>
      <w:i/>
      <w:iCs/>
    </w:rPr>
  </w:style>
  <w:style w:type="paragraph" w:styleId="aff3">
    <w:name w:val="table of figures"/>
    <w:aliases w:val="таблиц_GOST"/>
    <w:basedOn w:val="a3"/>
    <w:next w:val="GOSTNormal"/>
    <w:uiPriority w:val="99"/>
    <w:rsid w:val="00BA18E2"/>
    <w:pPr>
      <w:tabs>
        <w:tab w:val="left" w:leader="dot" w:pos="567"/>
        <w:tab w:val="left" w:pos="1134"/>
        <w:tab w:val="right" w:leader="dot" w:pos="9631"/>
      </w:tabs>
      <w:spacing w:before="120" w:after="120"/>
      <w:ind w:left="567" w:right="567" w:hanging="567"/>
      <w:contextualSpacing/>
      <w:jc w:val="left"/>
    </w:pPr>
    <w:rPr>
      <w:noProof/>
    </w:rPr>
  </w:style>
  <w:style w:type="character" w:styleId="HTML7">
    <w:name w:val="HTML Typewriter"/>
    <w:semiHidden/>
    <w:rsid w:val="00BA18E2"/>
    <w:rPr>
      <w:rFonts w:ascii="Courier New" w:hAnsi="Courier New" w:cs="Courier New"/>
      <w:sz w:val="20"/>
      <w:szCs w:val="20"/>
    </w:rPr>
  </w:style>
  <w:style w:type="paragraph" w:styleId="aff4">
    <w:name w:val="Signature"/>
    <w:basedOn w:val="a3"/>
    <w:link w:val="aff5"/>
    <w:semiHidden/>
    <w:rsid w:val="00BA18E2"/>
    <w:pPr>
      <w:ind w:left="4252"/>
    </w:pPr>
  </w:style>
  <w:style w:type="character" w:customStyle="1" w:styleId="aff5">
    <w:name w:val="Подпись Знак"/>
    <w:basedOn w:val="a4"/>
    <w:link w:val="aff4"/>
    <w:semiHidden/>
    <w:rsid w:val="00BA18E2"/>
    <w:rPr>
      <w:szCs w:val="20"/>
    </w:rPr>
  </w:style>
  <w:style w:type="paragraph" w:styleId="aff6">
    <w:name w:val="Salutation"/>
    <w:basedOn w:val="a3"/>
    <w:next w:val="a3"/>
    <w:link w:val="aff7"/>
    <w:semiHidden/>
    <w:rsid w:val="00BA18E2"/>
  </w:style>
  <w:style w:type="character" w:customStyle="1" w:styleId="aff7">
    <w:name w:val="Приветствие Знак"/>
    <w:basedOn w:val="a4"/>
    <w:link w:val="aff6"/>
    <w:semiHidden/>
    <w:rsid w:val="00BA18E2"/>
    <w:rPr>
      <w:szCs w:val="20"/>
    </w:rPr>
  </w:style>
  <w:style w:type="paragraph" w:styleId="aff8">
    <w:name w:val="List Continue"/>
    <w:basedOn w:val="a3"/>
    <w:semiHidden/>
    <w:rsid w:val="00BA18E2"/>
    <w:pPr>
      <w:spacing w:after="120"/>
      <w:ind w:left="283"/>
    </w:pPr>
  </w:style>
  <w:style w:type="paragraph" w:styleId="2f">
    <w:name w:val="List Continue 2"/>
    <w:basedOn w:val="a3"/>
    <w:semiHidden/>
    <w:rsid w:val="00BA18E2"/>
    <w:pPr>
      <w:spacing w:after="120"/>
      <w:ind w:left="566"/>
    </w:pPr>
  </w:style>
  <w:style w:type="paragraph" w:styleId="3a">
    <w:name w:val="List Continue 3"/>
    <w:basedOn w:val="a3"/>
    <w:semiHidden/>
    <w:rsid w:val="00BA18E2"/>
    <w:pPr>
      <w:spacing w:after="120"/>
      <w:ind w:left="849"/>
    </w:pPr>
  </w:style>
  <w:style w:type="paragraph" w:styleId="45">
    <w:name w:val="List Continue 4"/>
    <w:basedOn w:val="a3"/>
    <w:semiHidden/>
    <w:rsid w:val="00BA18E2"/>
    <w:pPr>
      <w:spacing w:after="120"/>
      <w:ind w:left="1132"/>
    </w:pPr>
  </w:style>
  <w:style w:type="paragraph" w:styleId="53">
    <w:name w:val="List Continue 5"/>
    <w:basedOn w:val="a3"/>
    <w:semiHidden/>
    <w:rsid w:val="00BA18E2"/>
    <w:pPr>
      <w:spacing w:after="120"/>
      <w:ind w:left="1415"/>
    </w:pPr>
  </w:style>
  <w:style w:type="character" w:styleId="aff9">
    <w:name w:val="FollowedHyperlink"/>
    <w:semiHidden/>
    <w:rsid w:val="00BA18E2"/>
    <w:rPr>
      <w:color w:val="800080"/>
      <w:u w:val="single"/>
    </w:rPr>
  </w:style>
  <w:style w:type="table" w:styleId="14">
    <w:name w:val="Table Simple 1"/>
    <w:basedOn w:val="a5"/>
    <w:semiHidden/>
    <w:rsid w:val="00BA18E2"/>
    <w:pPr>
      <w:widowControl/>
    </w:pPr>
    <w:rPr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5"/>
    <w:semiHidden/>
    <w:rsid w:val="00BA18E2"/>
    <w:pPr>
      <w:widowControl/>
    </w:pPr>
    <w:rPr>
      <w:sz w:val="20"/>
      <w:szCs w:val="20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5"/>
    <w:semiHidden/>
    <w:rsid w:val="00BA18E2"/>
    <w:pPr>
      <w:widowControl/>
    </w:pPr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a">
    <w:name w:val="Table Grid"/>
    <w:basedOn w:val="a5"/>
    <w:rsid w:val="00BA18E2"/>
    <w:pPr>
      <w:widowControl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15">
    <w:name w:val="Table Grid 1"/>
    <w:basedOn w:val="a5"/>
    <w:semiHidden/>
    <w:rsid w:val="00BA18E2"/>
    <w:pPr>
      <w:widowControl/>
    </w:pPr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Grid 2"/>
    <w:basedOn w:val="a5"/>
    <w:semiHidden/>
    <w:rsid w:val="00BA18E2"/>
    <w:pPr>
      <w:widowControl/>
    </w:pPr>
    <w:rPr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5"/>
    <w:semiHidden/>
    <w:rsid w:val="00BA18E2"/>
    <w:pPr>
      <w:widowControl/>
    </w:pPr>
    <w:rPr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5"/>
    <w:semiHidden/>
    <w:rsid w:val="00BA18E2"/>
    <w:pPr>
      <w:widowControl/>
    </w:pPr>
    <w:rPr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5"/>
    <w:semiHidden/>
    <w:rsid w:val="00BA18E2"/>
    <w:pPr>
      <w:widowControl/>
    </w:pPr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semiHidden/>
    <w:rsid w:val="00BA18E2"/>
    <w:pPr>
      <w:widowControl/>
    </w:pPr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5"/>
    <w:semiHidden/>
    <w:rsid w:val="00BA18E2"/>
    <w:pPr>
      <w:widowControl/>
    </w:pPr>
    <w:rPr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5"/>
    <w:semiHidden/>
    <w:rsid w:val="00BA18E2"/>
    <w:pPr>
      <w:widowControl/>
    </w:pPr>
    <w:rPr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b">
    <w:name w:val="Table Contemporary"/>
    <w:basedOn w:val="a5"/>
    <w:semiHidden/>
    <w:rsid w:val="00BA18E2"/>
    <w:pPr>
      <w:widowControl/>
    </w:pPr>
    <w:rPr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c">
    <w:name w:val="List"/>
    <w:basedOn w:val="a3"/>
    <w:semiHidden/>
    <w:rsid w:val="00BA18E2"/>
    <w:pPr>
      <w:ind w:left="283" w:hanging="283"/>
    </w:pPr>
  </w:style>
  <w:style w:type="paragraph" w:styleId="2f2">
    <w:name w:val="List 2"/>
    <w:basedOn w:val="a3"/>
    <w:semiHidden/>
    <w:rsid w:val="00BA18E2"/>
    <w:pPr>
      <w:ind w:left="566" w:hanging="283"/>
    </w:pPr>
  </w:style>
  <w:style w:type="paragraph" w:styleId="3d">
    <w:name w:val="List 3"/>
    <w:basedOn w:val="a3"/>
    <w:semiHidden/>
    <w:rsid w:val="00BA18E2"/>
    <w:pPr>
      <w:ind w:left="849" w:hanging="283"/>
    </w:pPr>
  </w:style>
  <w:style w:type="paragraph" w:styleId="47">
    <w:name w:val="List 4"/>
    <w:basedOn w:val="a3"/>
    <w:semiHidden/>
    <w:rsid w:val="00BA18E2"/>
    <w:pPr>
      <w:ind w:left="1132" w:hanging="283"/>
    </w:pPr>
  </w:style>
  <w:style w:type="paragraph" w:styleId="55">
    <w:name w:val="List 5"/>
    <w:basedOn w:val="a3"/>
    <w:semiHidden/>
    <w:rsid w:val="00BA18E2"/>
    <w:pPr>
      <w:ind w:left="1415" w:hanging="283"/>
    </w:pPr>
  </w:style>
  <w:style w:type="table" w:styleId="affd">
    <w:name w:val="Table Professional"/>
    <w:basedOn w:val="a5"/>
    <w:semiHidden/>
    <w:rsid w:val="00BA18E2"/>
    <w:pPr>
      <w:widowControl/>
    </w:pPr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3"/>
    <w:link w:val="HTML9"/>
    <w:semiHidden/>
    <w:rsid w:val="00BA18E2"/>
    <w:rPr>
      <w:rFonts w:ascii="Courier New" w:hAnsi="Courier New" w:cs="Courier New"/>
      <w:sz w:val="20"/>
    </w:rPr>
  </w:style>
  <w:style w:type="character" w:customStyle="1" w:styleId="HTML9">
    <w:name w:val="Стандартный HTML Знак"/>
    <w:basedOn w:val="a4"/>
    <w:link w:val="HTML8"/>
    <w:semiHidden/>
    <w:rsid w:val="00BA18E2"/>
    <w:rPr>
      <w:rFonts w:ascii="Courier New" w:hAnsi="Courier New" w:cs="Courier New"/>
      <w:sz w:val="20"/>
      <w:szCs w:val="20"/>
    </w:rPr>
  </w:style>
  <w:style w:type="numbering" w:styleId="a1">
    <w:name w:val="Outline List 3"/>
    <w:basedOn w:val="a6"/>
    <w:semiHidden/>
    <w:rsid w:val="00BA18E2"/>
    <w:pPr>
      <w:numPr>
        <w:numId w:val="28"/>
      </w:numPr>
    </w:pPr>
  </w:style>
  <w:style w:type="table" w:styleId="16">
    <w:name w:val="Table Columns 1"/>
    <w:basedOn w:val="a5"/>
    <w:semiHidden/>
    <w:rsid w:val="00BA18E2"/>
    <w:pPr>
      <w:widowControl/>
    </w:pPr>
    <w:rPr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olumns 2"/>
    <w:basedOn w:val="a5"/>
    <w:semiHidden/>
    <w:rsid w:val="00BA18E2"/>
    <w:pPr>
      <w:widowControl/>
    </w:pPr>
    <w:rPr>
      <w:b/>
      <w:bCs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5"/>
    <w:semiHidden/>
    <w:rsid w:val="00BA18E2"/>
    <w:pPr>
      <w:widowControl/>
    </w:pPr>
    <w:rPr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5"/>
    <w:semiHidden/>
    <w:rsid w:val="00BA18E2"/>
    <w:pPr>
      <w:widowControl/>
    </w:pPr>
    <w:rPr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5"/>
    <w:semiHidden/>
    <w:rsid w:val="00BA18E2"/>
    <w:pPr>
      <w:widowControl/>
    </w:pPr>
    <w:rPr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e">
    <w:name w:val="Strong"/>
    <w:qFormat/>
    <w:rsid w:val="00BA18E2"/>
    <w:rPr>
      <w:b/>
      <w:bCs/>
    </w:rPr>
  </w:style>
  <w:style w:type="paragraph" w:styleId="afff">
    <w:name w:val="Document Map"/>
    <w:basedOn w:val="a3"/>
    <w:link w:val="afff0"/>
    <w:semiHidden/>
    <w:rsid w:val="00BA18E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f0">
    <w:name w:val="Схема документа Знак"/>
    <w:basedOn w:val="a4"/>
    <w:link w:val="afff"/>
    <w:semiHidden/>
    <w:rsid w:val="00BA18E2"/>
    <w:rPr>
      <w:rFonts w:ascii="Tahoma" w:hAnsi="Tahoma" w:cs="Tahoma"/>
      <w:sz w:val="20"/>
      <w:szCs w:val="20"/>
      <w:shd w:val="clear" w:color="auto" w:fill="000080"/>
    </w:rPr>
  </w:style>
  <w:style w:type="table" w:styleId="-10">
    <w:name w:val="Table List 1"/>
    <w:basedOn w:val="a5"/>
    <w:semiHidden/>
    <w:rsid w:val="00BA18E2"/>
    <w:pPr>
      <w:widowControl/>
    </w:pPr>
    <w:rPr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5"/>
    <w:semiHidden/>
    <w:rsid w:val="00BA18E2"/>
    <w:pPr>
      <w:widowControl/>
    </w:pPr>
    <w:rPr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5"/>
    <w:semiHidden/>
    <w:rsid w:val="00BA18E2"/>
    <w:pPr>
      <w:widowControl/>
    </w:pPr>
    <w:rPr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5"/>
    <w:semiHidden/>
    <w:rsid w:val="00BA18E2"/>
    <w:pPr>
      <w:widowControl/>
    </w:pPr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5"/>
    <w:semiHidden/>
    <w:rsid w:val="00BA18E2"/>
    <w:pPr>
      <w:widowControl/>
    </w:pPr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5"/>
    <w:semiHidden/>
    <w:rsid w:val="00BA18E2"/>
    <w:pPr>
      <w:widowControl/>
    </w:pPr>
    <w:rPr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5"/>
    <w:semiHidden/>
    <w:rsid w:val="00BA18E2"/>
    <w:pPr>
      <w:widowControl/>
    </w:pPr>
    <w:rPr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semiHidden/>
    <w:rsid w:val="00BA18E2"/>
    <w:pPr>
      <w:widowControl/>
    </w:pPr>
    <w:rPr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1">
    <w:name w:val="Plain Text"/>
    <w:basedOn w:val="a3"/>
    <w:link w:val="afff2"/>
    <w:semiHidden/>
    <w:rsid w:val="00BA18E2"/>
    <w:rPr>
      <w:rFonts w:ascii="Courier New" w:hAnsi="Courier New" w:cs="Courier New"/>
      <w:sz w:val="20"/>
    </w:rPr>
  </w:style>
  <w:style w:type="character" w:customStyle="1" w:styleId="afff2">
    <w:name w:val="Текст Знак"/>
    <w:basedOn w:val="a4"/>
    <w:link w:val="afff1"/>
    <w:semiHidden/>
    <w:rsid w:val="00BA18E2"/>
    <w:rPr>
      <w:rFonts w:ascii="Courier New" w:hAnsi="Courier New" w:cs="Courier New"/>
      <w:sz w:val="20"/>
      <w:szCs w:val="20"/>
    </w:rPr>
  </w:style>
  <w:style w:type="paragraph" w:styleId="afff3">
    <w:name w:val="Balloon Text"/>
    <w:basedOn w:val="a3"/>
    <w:link w:val="afff4"/>
    <w:semiHidden/>
    <w:rsid w:val="00BA18E2"/>
    <w:rPr>
      <w:rFonts w:ascii="Tahoma" w:hAnsi="Tahoma" w:cs="Tahoma"/>
      <w:sz w:val="16"/>
      <w:szCs w:val="16"/>
    </w:rPr>
  </w:style>
  <w:style w:type="character" w:customStyle="1" w:styleId="afff4">
    <w:name w:val="Текст выноски Знак"/>
    <w:basedOn w:val="a4"/>
    <w:link w:val="afff3"/>
    <w:semiHidden/>
    <w:rsid w:val="00BA18E2"/>
    <w:rPr>
      <w:rFonts w:ascii="Tahoma" w:hAnsi="Tahoma" w:cs="Tahoma"/>
      <w:sz w:val="16"/>
      <w:szCs w:val="16"/>
    </w:rPr>
  </w:style>
  <w:style w:type="paragraph" w:styleId="afff5">
    <w:name w:val="annotation text"/>
    <w:basedOn w:val="a3"/>
    <w:link w:val="afff6"/>
    <w:semiHidden/>
    <w:rsid w:val="00BA18E2"/>
    <w:rPr>
      <w:sz w:val="20"/>
    </w:rPr>
  </w:style>
  <w:style w:type="character" w:customStyle="1" w:styleId="afff6">
    <w:name w:val="Текст примечания Знак"/>
    <w:link w:val="afff5"/>
    <w:semiHidden/>
    <w:rsid w:val="00BA18E2"/>
    <w:rPr>
      <w:sz w:val="20"/>
      <w:szCs w:val="20"/>
    </w:rPr>
  </w:style>
  <w:style w:type="paragraph" w:styleId="afff7">
    <w:name w:val="footnote text"/>
    <w:link w:val="afff8"/>
    <w:semiHidden/>
    <w:rsid w:val="00BA18E2"/>
    <w:pPr>
      <w:widowControl/>
    </w:pPr>
    <w:rPr>
      <w:sz w:val="20"/>
      <w:szCs w:val="20"/>
    </w:rPr>
  </w:style>
  <w:style w:type="character" w:customStyle="1" w:styleId="afff8">
    <w:name w:val="Текст сноски Знак"/>
    <w:basedOn w:val="a4"/>
    <w:link w:val="afff7"/>
    <w:semiHidden/>
    <w:rsid w:val="00BA18E2"/>
    <w:rPr>
      <w:sz w:val="20"/>
      <w:szCs w:val="20"/>
    </w:rPr>
  </w:style>
  <w:style w:type="paragraph" w:styleId="afff9">
    <w:name w:val="annotation subject"/>
    <w:basedOn w:val="afff5"/>
    <w:next w:val="afff5"/>
    <w:link w:val="afffa"/>
    <w:semiHidden/>
    <w:rsid w:val="00BA18E2"/>
    <w:rPr>
      <w:b/>
      <w:bCs/>
    </w:rPr>
  </w:style>
  <w:style w:type="character" w:customStyle="1" w:styleId="afffa">
    <w:name w:val="Тема примечания Знак"/>
    <w:basedOn w:val="afff6"/>
    <w:link w:val="afff9"/>
    <w:semiHidden/>
    <w:rsid w:val="00BA18E2"/>
    <w:rPr>
      <w:b/>
      <w:bCs/>
      <w:sz w:val="20"/>
      <w:szCs w:val="20"/>
    </w:rPr>
  </w:style>
  <w:style w:type="table" w:styleId="afffb">
    <w:name w:val="Table Theme"/>
    <w:basedOn w:val="a5"/>
    <w:semiHidden/>
    <w:rsid w:val="00BA18E2"/>
    <w:pPr>
      <w:widowControl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7">
    <w:name w:val="index 1"/>
    <w:basedOn w:val="a3"/>
    <w:next w:val="a3"/>
    <w:autoRedefine/>
    <w:semiHidden/>
    <w:rsid w:val="00BA18E2"/>
    <w:pPr>
      <w:widowControl w:val="0"/>
      <w:tabs>
        <w:tab w:val="num" w:pos="720"/>
        <w:tab w:val="left" w:pos="1985"/>
        <w:tab w:val="left" w:pos="2127"/>
      </w:tabs>
      <w:spacing w:line="360" w:lineRule="auto"/>
      <w:ind w:left="720" w:hanging="360"/>
    </w:pPr>
    <w:rPr>
      <w:snapToGrid w:val="0"/>
    </w:rPr>
  </w:style>
  <w:style w:type="paragraph" w:styleId="afffc">
    <w:name w:val="index heading"/>
    <w:basedOn w:val="a3"/>
    <w:next w:val="17"/>
    <w:semiHidden/>
    <w:rsid w:val="00BA18E2"/>
    <w:pPr>
      <w:widowControl w:val="0"/>
      <w:tabs>
        <w:tab w:val="left" w:pos="1985"/>
        <w:tab w:val="left" w:pos="2127"/>
      </w:tabs>
      <w:spacing w:line="360" w:lineRule="auto"/>
      <w:ind w:firstLine="425"/>
    </w:pPr>
    <w:rPr>
      <w:snapToGrid w:val="0"/>
      <w:sz w:val="20"/>
    </w:rPr>
  </w:style>
  <w:style w:type="paragraph" w:styleId="2f4">
    <w:name w:val="index 2"/>
    <w:basedOn w:val="a3"/>
    <w:next w:val="a3"/>
    <w:autoRedefine/>
    <w:semiHidden/>
    <w:rsid w:val="00BA18E2"/>
    <w:pPr>
      <w:widowControl w:val="0"/>
      <w:tabs>
        <w:tab w:val="left" w:pos="1985"/>
        <w:tab w:val="left" w:pos="2127"/>
      </w:tabs>
      <w:spacing w:line="360" w:lineRule="auto"/>
      <w:ind w:left="400" w:hanging="200"/>
    </w:pPr>
    <w:rPr>
      <w:snapToGrid w:val="0"/>
      <w:sz w:val="20"/>
    </w:rPr>
  </w:style>
  <w:style w:type="paragraph" w:styleId="3f">
    <w:name w:val="index 3"/>
    <w:basedOn w:val="a3"/>
    <w:next w:val="a3"/>
    <w:autoRedefine/>
    <w:semiHidden/>
    <w:rsid w:val="00BA18E2"/>
    <w:pPr>
      <w:widowControl w:val="0"/>
      <w:tabs>
        <w:tab w:val="left" w:pos="1985"/>
        <w:tab w:val="left" w:pos="2127"/>
      </w:tabs>
      <w:spacing w:line="360" w:lineRule="auto"/>
      <w:ind w:left="600" w:hanging="200"/>
    </w:pPr>
    <w:rPr>
      <w:snapToGrid w:val="0"/>
      <w:sz w:val="20"/>
    </w:rPr>
  </w:style>
  <w:style w:type="paragraph" w:styleId="49">
    <w:name w:val="index 4"/>
    <w:basedOn w:val="a3"/>
    <w:next w:val="a3"/>
    <w:autoRedefine/>
    <w:semiHidden/>
    <w:rsid w:val="00BA18E2"/>
    <w:pPr>
      <w:widowControl w:val="0"/>
      <w:tabs>
        <w:tab w:val="left" w:pos="1985"/>
        <w:tab w:val="left" w:pos="2127"/>
      </w:tabs>
      <w:spacing w:line="360" w:lineRule="auto"/>
      <w:ind w:left="800" w:hanging="200"/>
    </w:pPr>
    <w:rPr>
      <w:snapToGrid w:val="0"/>
      <w:sz w:val="20"/>
    </w:rPr>
  </w:style>
  <w:style w:type="paragraph" w:styleId="57">
    <w:name w:val="index 5"/>
    <w:basedOn w:val="a3"/>
    <w:next w:val="a3"/>
    <w:autoRedefine/>
    <w:semiHidden/>
    <w:rsid w:val="00BA18E2"/>
    <w:pPr>
      <w:widowControl w:val="0"/>
      <w:tabs>
        <w:tab w:val="left" w:pos="1985"/>
        <w:tab w:val="left" w:pos="2127"/>
      </w:tabs>
      <w:spacing w:line="360" w:lineRule="auto"/>
      <w:ind w:left="1000" w:hanging="200"/>
    </w:pPr>
    <w:rPr>
      <w:snapToGrid w:val="0"/>
      <w:sz w:val="20"/>
    </w:rPr>
  </w:style>
  <w:style w:type="paragraph" w:styleId="62">
    <w:name w:val="index 6"/>
    <w:basedOn w:val="a3"/>
    <w:next w:val="a3"/>
    <w:autoRedefine/>
    <w:semiHidden/>
    <w:rsid w:val="00BA18E2"/>
    <w:pPr>
      <w:widowControl w:val="0"/>
      <w:tabs>
        <w:tab w:val="left" w:pos="1985"/>
        <w:tab w:val="left" w:pos="2127"/>
      </w:tabs>
      <w:spacing w:line="360" w:lineRule="auto"/>
      <w:ind w:left="1200" w:hanging="200"/>
    </w:pPr>
    <w:rPr>
      <w:snapToGrid w:val="0"/>
      <w:sz w:val="20"/>
    </w:rPr>
  </w:style>
  <w:style w:type="paragraph" w:styleId="73">
    <w:name w:val="index 7"/>
    <w:basedOn w:val="a3"/>
    <w:next w:val="a3"/>
    <w:autoRedefine/>
    <w:semiHidden/>
    <w:rsid w:val="00BA18E2"/>
    <w:pPr>
      <w:widowControl w:val="0"/>
      <w:tabs>
        <w:tab w:val="left" w:pos="1985"/>
        <w:tab w:val="left" w:pos="2127"/>
      </w:tabs>
      <w:spacing w:line="360" w:lineRule="auto"/>
      <w:ind w:left="1400" w:hanging="200"/>
    </w:pPr>
    <w:rPr>
      <w:snapToGrid w:val="0"/>
      <w:sz w:val="20"/>
    </w:rPr>
  </w:style>
  <w:style w:type="paragraph" w:styleId="83">
    <w:name w:val="index 8"/>
    <w:basedOn w:val="a3"/>
    <w:next w:val="a3"/>
    <w:autoRedefine/>
    <w:semiHidden/>
    <w:rsid w:val="00BA18E2"/>
    <w:pPr>
      <w:widowControl w:val="0"/>
      <w:tabs>
        <w:tab w:val="left" w:pos="1985"/>
        <w:tab w:val="left" w:pos="2127"/>
      </w:tabs>
      <w:spacing w:line="360" w:lineRule="auto"/>
      <w:ind w:left="1600" w:hanging="200"/>
    </w:pPr>
    <w:rPr>
      <w:snapToGrid w:val="0"/>
      <w:sz w:val="20"/>
    </w:rPr>
  </w:style>
  <w:style w:type="paragraph" w:styleId="92">
    <w:name w:val="index 9"/>
    <w:basedOn w:val="a3"/>
    <w:next w:val="a3"/>
    <w:autoRedefine/>
    <w:semiHidden/>
    <w:rsid w:val="00BA18E2"/>
    <w:pPr>
      <w:widowControl w:val="0"/>
      <w:tabs>
        <w:tab w:val="left" w:pos="1985"/>
        <w:tab w:val="left" w:pos="2127"/>
      </w:tabs>
      <w:spacing w:line="360" w:lineRule="auto"/>
      <w:ind w:left="1800" w:hanging="200"/>
    </w:pPr>
    <w:rPr>
      <w:snapToGrid w:val="0"/>
      <w:sz w:val="20"/>
    </w:rPr>
  </w:style>
  <w:style w:type="table" w:styleId="18">
    <w:name w:val="Table Colorful 1"/>
    <w:basedOn w:val="a5"/>
    <w:semiHidden/>
    <w:rsid w:val="00BA18E2"/>
    <w:pPr>
      <w:widowControl/>
    </w:pPr>
    <w:rPr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5"/>
    <w:semiHidden/>
    <w:rsid w:val="00BA18E2"/>
    <w:pPr>
      <w:widowControl/>
    </w:pPr>
    <w:rPr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5"/>
    <w:semiHidden/>
    <w:rsid w:val="00BA18E2"/>
    <w:pPr>
      <w:widowControl/>
    </w:pPr>
    <w:rPr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d">
    <w:name w:val="Block Text"/>
    <w:basedOn w:val="a3"/>
    <w:semiHidden/>
    <w:rsid w:val="00BA18E2"/>
    <w:pPr>
      <w:spacing w:after="120"/>
      <w:ind w:left="1440" w:right="1440"/>
    </w:pPr>
  </w:style>
  <w:style w:type="character" w:styleId="HTMLa">
    <w:name w:val="HTML Cite"/>
    <w:semiHidden/>
    <w:rsid w:val="00BA18E2"/>
    <w:rPr>
      <w:i/>
      <w:iCs/>
    </w:rPr>
  </w:style>
  <w:style w:type="paragraph" w:styleId="afffe">
    <w:name w:val="Message Header"/>
    <w:basedOn w:val="a3"/>
    <w:link w:val="affff"/>
    <w:semiHidden/>
    <w:rsid w:val="00BA18E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affff">
    <w:name w:val="Шапка Знак"/>
    <w:basedOn w:val="a4"/>
    <w:link w:val="afffe"/>
    <w:semiHidden/>
    <w:rsid w:val="00BA18E2"/>
    <w:rPr>
      <w:rFonts w:ascii="Arial" w:hAnsi="Arial" w:cs="Arial"/>
      <w:szCs w:val="20"/>
      <w:shd w:val="pct20" w:color="auto" w:fill="auto"/>
    </w:rPr>
  </w:style>
  <w:style w:type="paragraph" w:styleId="affff0">
    <w:name w:val="E-mail Signature"/>
    <w:basedOn w:val="a3"/>
    <w:link w:val="affff1"/>
    <w:semiHidden/>
    <w:rsid w:val="00BA18E2"/>
  </w:style>
  <w:style w:type="character" w:customStyle="1" w:styleId="affff1">
    <w:name w:val="Электронная подпись Знак"/>
    <w:basedOn w:val="a4"/>
    <w:link w:val="affff0"/>
    <w:semiHidden/>
    <w:rsid w:val="00BA18E2"/>
    <w:rPr>
      <w:szCs w:val="20"/>
    </w:rPr>
  </w:style>
  <w:style w:type="paragraph" w:styleId="affff2">
    <w:name w:val="endnote text"/>
    <w:basedOn w:val="a3"/>
    <w:link w:val="affff3"/>
    <w:uiPriority w:val="99"/>
    <w:semiHidden/>
    <w:unhideWhenUsed/>
    <w:rsid w:val="006235C9"/>
    <w:rPr>
      <w:sz w:val="20"/>
    </w:rPr>
  </w:style>
  <w:style w:type="character" w:customStyle="1" w:styleId="affff3">
    <w:name w:val="Текст концевой сноски Знак"/>
    <w:basedOn w:val="a4"/>
    <w:link w:val="affff2"/>
    <w:uiPriority w:val="99"/>
    <w:semiHidden/>
    <w:rsid w:val="006235C9"/>
    <w:rPr>
      <w:sz w:val="20"/>
      <w:szCs w:val="20"/>
    </w:rPr>
  </w:style>
  <w:style w:type="character" w:styleId="affff4">
    <w:name w:val="endnote reference"/>
    <w:basedOn w:val="a4"/>
    <w:uiPriority w:val="99"/>
    <w:semiHidden/>
    <w:unhideWhenUsed/>
    <w:rsid w:val="006235C9"/>
    <w:rPr>
      <w:vertAlign w:val="superscript"/>
    </w:rPr>
  </w:style>
  <w:style w:type="paragraph" w:styleId="affff5">
    <w:name w:val="List Paragraph"/>
    <w:basedOn w:val="a3"/>
    <w:uiPriority w:val="34"/>
    <w:qFormat/>
    <w:rsid w:val="007F1CEB"/>
    <w:pPr>
      <w:ind w:left="720" w:firstLine="0"/>
      <w:contextualSpacing/>
      <w:jc w:val="left"/>
    </w:pPr>
    <w:rPr>
      <w:rFonts w:eastAsiaTheme="minorHAnsi"/>
      <w:color w:val="000000"/>
      <w:szCs w:val="24"/>
    </w:rPr>
  </w:style>
  <w:style w:type="paragraph" w:styleId="affff6">
    <w:name w:val="Revision"/>
    <w:hidden/>
    <w:uiPriority w:val="99"/>
    <w:semiHidden/>
    <w:rsid w:val="00A42FC0"/>
    <w:pPr>
      <w:widowControl/>
    </w:pPr>
    <w:rPr>
      <w:szCs w:val="20"/>
    </w:rPr>
  </w:style>
  <w:style w:type="paragraph" w:customStyle="1" w:styleId="ConsPlusNormal">
    <w:name w:val="ConsPlusNormal"/>
    <w:rsid w:val="000C44FC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7F7F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A3AF2-116C-4249-AC61-FDEE5E688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Дранишникова Ирина Равильевна</dc:creator>
  <cp:lastModifiedBy>shastovaav</cp:lastModifiedBy>
  <cp:revision>3</cp:revision>
  <dcterms:created xsi:type="dcterms:W3CDTF">2019-11-18T06:31:00Z</dcterms:created>
  <dcterms:modified xsi:type="dcterms:W3CDTF">2019-11-18T06:35:00Z</dcterms:modified>
</cp:coreProperties>
</file>